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15" w:type="dxa"/>
        <w:tblInd w:w="93" w:type="dxa"/>
        <w:tblLook w:val="0000" w:firstRow="0" w:lastRow="0" w:firstColumn="0" w:lastColumn="0" w:noHBand="0" w:noVBand="0"/>
      </w:tblPr>
      <w:tblGrid>
        <w:gridCol w:w="480"/>
        <w:gridCol w:w="1080"/>
        <w:gridCol w:w="760"/>
        <w:gridCol w:w="1115"/>
        <w:gridCol w:w="1585"/>
        <w:gridCol w:w="720"/>
        <w:gridCol w:w="4175"/>
      </w:tblGrid>
      <w:tr w:rsidR="00AF0812" w:rsidRPr="00CA2E9B" w:rsidTr="00513801">
        <w:trPr>
          <w:trHeight w:val="1713"/>
        </w:trPr>
        <w:tc>
          <w:tcPr>
            <w:tcW w:w="991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</w:pPr>
            <w:bookmarkStart w:id="0" w:name="_GoBack"/>
            <w:r w:rsidRPr="00CA2E9B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附件1：2016年沈阳市中小学、职业学校（中专）、幼儿园面向高校</w:t>
            </w:r>
          </w:p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招聘教师（东北师大专场）岗位需求信息表</w:t>
            </w:r>
            <w:bookmarkEnd w:id="0"/>
          </w:p>
        </w:tc>
      </w:tr>
      <w:tr w:rsidR="00AF0812" w:rsidRPr="00CA2E9B" w:rsidTr="00513801">
        <w:trPr>
          <w:trHeight w:val="900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1"/>
                <w:szCs w:val="21"/>
              </w:rPr>
              <w:t>岗位组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1"/>
                <w:szCs w:val="21"/>
              </w:rPr>
              <w:t>计划数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1"/>
                <w:szCs w:val="21"/>
              </w:rPr>
              <w:t>区域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1"/>
                <w:szCs w:val="21"/>
              </w:rPr>
              <w:t>招聘岗位（学科）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1"/>
                <w:szCs w:val="21"/>
              </w:rPr>
              <w:t>招聘数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1"/>
                <w:szCs w:val="21"/>
              </w:rPr>
              <w:t>招聘学校名称（招聘人数）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初、高中地理组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于洪区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初中地理教师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辽宁省实验学校于洪分校（1）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浑南区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初中地理教师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北京师范大学沈阳附属学校（1）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大东区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初中地理教师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沈阳市兴东中学（2）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铁西区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初中地理教师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沈阳市杏坛中学（1）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铁西区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初中地理教师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沈阳市培英中学（1）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皇姑区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高中地理教师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沈阳市第二十四中学 （2）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于洪区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高中地理教师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沈阳市第五十六中学（1）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于洪区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高中地理教师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沈阳市第一七0中学（1）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沈北新区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高中地理教师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沈阳矿务局中学（1）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和平区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高中地理教师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沈阳市第二十中学（1）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高中地理教师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沈阳市外国语学校（1）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高中地理教师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东北育才学校（1）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康平县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高中地理教师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 xml:space="preserve">辽宁省康平县高级中学（1） 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康平县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高中地理教师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辽宁省康平县第一中学（1）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铁西区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高中地理教师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沈阳市第十五中学（1）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初、高中化学组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于洪区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初中化学教师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辽宁省实验学校于洪分校（1）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和平区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初中化学教师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沈阳市第二十三中学（1）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铁西区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初中化学教师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沈阳市培英中学（1）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铁西区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初中化学教师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沈阳市清乐围棋学校（1）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皇姑区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高中化学教师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沈阳市第十中学（1）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于洪区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高中化学教师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沈阳市第一七0中学（1）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沈北新区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高中化学教师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沈阳市第83中学（2）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沈北新区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高中化学教师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沈阳矿务局中学（1）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和平区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高中化学教师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沈阳市第一二四中学（1）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法库县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高中化学教师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沈阳市法库县高级中学（2）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康平县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高中化学教师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辽宁省康平县高级中学（2）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康平县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高中化学教师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辽宁省康平县第一中学（1）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铁西区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高中化学教师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沈阳市第四中学（1）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铁西区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高中化学教师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沈阳市第三十一中学（1）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铁西区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高中化学教师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沈阳市第三十六中学（1）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铁西区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高中化学教师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沈阳市第八十八中学（1）</w:t>
            </w:r>
          </w:p>
        </w:tc>
      </w:tr>
      <w:tr w:rsidR="00AF0812" w:rsidRPr="00CA2E9B" w:rsidTr="00513801">
        <w:trPr>
          <w:trHeight w:val="495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高中化学实验教师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东北育才学校（1）</w:t>
            </w:r>
          </w:p>
        </w:tc>
      </w:tr>
      <w:tr w:rsidR="00AF0812" w:rsidRPr="00CA2E9B" w:rsidTr="00513801">
        <w:trPr>
          <w:trHeight w:val="390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初、高中历史组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皇姑区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初中历史教师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沈阳市虹桥初级中学（1）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于洪区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初中历史教师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辽宁省实验学校于洪分校（1）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浑南区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初中历史教师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北京师范大学沈阳附属学校（1）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沈河区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初中历史教师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沈阳市第七中学（1）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铁西区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初中历史教师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沈阳市培英中学（1）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铁西区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初中历史教师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沈阳市杏坛中学（2）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和平区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高中历史教师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沈阳铁路实验中学（1）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高中历史教师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东北育才悲鸿美术学校(1)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法库县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高中历史教师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沈阳市法库县高级中学（1）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康平县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高中历史教师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 xml:space="preserve">辽宁省康平县高级中学（1） 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康平县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高中历史教师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 xml:space="preserve"> 辽宁省康平县第一中学（1）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Courier New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Courier New"/>
                <w:color w:val="000000"/>
                <w:kern w:val="0"/>
                <w:sz w:val="21"/>
                <w:szCs w:val="21"/>
              </w:rPr>
              <w:t>辽中区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Courier New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Courier New"/>
                <w:color w:val="000000"/>
                <w:kern w:val="0"/>
                <w:sz w:val="21"/>
                <w:szCs w:val="21"/>
              </w:rPr>
              <w:t>高中历史教师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Courier New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Courier New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辽中区第一高级中学（1）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初、高中生物组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皇姑区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初中生物教师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沈阳市第43中学（1）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于洪区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初中生物教师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辽宁省实验学校于洪分校（1）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和平区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初中生物教师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沈阳市第二十三中学（1）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浑南区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初中生物教师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沈阳市浑南区第二初级中学（1）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大东区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初中生物教师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沈阳市兴东中学（1）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沈河区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初中生物教师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沈阳市第七中学（1）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皇姑区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高中生物教师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沈阳市第十一中学 （2）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于洪区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高中生物教师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沈阳市第五十六中学（1）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沈北新区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高中生物教师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沈阳市第83中学（2）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沈北新区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高中生物教师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沈阳矿务局中学（1）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高中生物教师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沈阳市朝鲜族第一中学（1）（仅限朝鲜族）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和平区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高中生物教师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沈阳市第二十中学（1）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和平区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高中生物教师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沈阳市回民中学（1）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和平区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高中生物教师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沈阳市第三十八中学（1）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高中生物教师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东北育才学校（1）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康平县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高中生物教师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辽宁省康平县第一中学（1）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铁西区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高中生物教师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沈阳市第四中学（1）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铁西区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高中生物教师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沈阳市第三十一中学（1）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lastRenderedPageBreak/>
              <w:t>5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初、高中数学组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于洪区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初中数学教师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辽宁省实验学校于洪分校（1）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和平区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初中数学教师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沈阳市第一二六中学（2）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浑南区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初中数学教师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沈阳市浑南区第二初级中学（1）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皇姑区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高中数学教师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沈阳市第二十一中学（1）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皇姑区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高中数学教师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沈阳市第四十中学（1）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皇姑区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高中数学教师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沈阳市第120中学（1）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于洪区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高中数学教师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沈阳市第一七0中学（1）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高中数学教师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沈阳市外国语学校（1）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高中数学教师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东北育才悲鸿美术学校(3)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铁西区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高中数学教师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沈阳市第二十二中学（1）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6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中职数学组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康平县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中职数学教师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康平县职业教育中心（2）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中职数学教师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沈阳市外事服务学校（1）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中职数学教师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沈阳现代制造服务学校（2）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中职数学教师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沈阳市信息工程学校(1)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中职数学教师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沈阳交通技术学校(1)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中职数学教师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沈阳市汽车工程学校（1）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中职数学教师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沈阳市化工学校（1）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中职数学教师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沈阳市旅游学校（2）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苏家屯区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中职数学教师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沈阳市苏家屯区职业教育中心（1）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7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小学、初中、高中体育组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沈河区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初中体育教师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沈阳市第七中学（1）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铁西区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初中体育教师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沈阳市杏坛中学（1）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于洪区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高中体育教师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沈阳市第五十六中学（1）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沈北新区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高中体育教师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沈阳市第83中学（1）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沈北新区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高中体育教师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沈阳市第146中学（1）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高中体育教师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沈阳市朝鲜族第一中学（1）（仅限朝鲜族）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高中体育教师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沈阳市外国语学校（1）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Courier New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Courier New"/>
                <w:color w:val="000000"/>
                <w:kern w:val="0"/>
                <w:sz w:val="21"/>
                <w:szCs w:val="21"/>
              </w:rPr>
              <w:t>辽中区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Courier New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Courier New"/>
                <w:color w:val="000000"/>
                <w:kern w:val="0"/>
                <w:sz w:val="21"/>
                <w:szCs w:val="21"/>
              </w:rPr>
              <w:t>高中体育教师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Courier New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Courier New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辽中区第一高级中学（1）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苏家屯区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高中体育教师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 xml:space="preserve">沈阳市第三十中学（1）                          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苏家屯区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高中体育教师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 xml:space="preserve">沈阳市第一七六中学（1）            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于洪区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小学体育教师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沈阳市于洪区东北育才丁香湖小学（2）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铁西区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小学体育教师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铁西区勋望小学（1）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8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中职体育组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康平县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中职体育教师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康平县职业教育中心（1）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中职体育教师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沈阳市服装艺术学校（1）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中职体育教师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沈阳市外事服务学校（2）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中职体育教师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沈阳市信息工程学校(2)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中职体育教师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沈阳交通技术学校(1)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中职体育教师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沈阳市汽车工程学校（2）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中职体育教师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沈阳市公用事业技工学校（1）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中职体育教师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沈阳市旅游学校（1）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苏家屯区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中职体育教师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沈阳市苏家屯区职业教育中心（1）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9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初、高中物理组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于洪区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初中物理教师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辽宁省实验学校于洪分校（1）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浑南区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初中物理教师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沈阳市浑南区第一初级中学（1）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大东区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初中物理教师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沈阳市兴东中学（1）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沈河区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初中物理教师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沈阳市第七中学（1）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铁西区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初中物理教师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沈阳市清乐围棋学校（1）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沈北新区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高中物理教师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沈阳市第83中学（2）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和平区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高中物理教师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东北中山中学（1）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高中物理教师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东北育才悲鸿美术学校(1)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高中物理教师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东北育才学校（1）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康平县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高中物理教师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 xml:space="preserve">辽宁省康平县高级中学（1） 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康平县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高中物理教师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辽宁省康平县第一中学（1）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音乐组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沈河区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初中音乐教师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沈阳市第七中学（1）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高中音乐教师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东北育才悲鸿美术学校(1)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Courier New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Courier New"/>
                <w:color w:val="000000"/>
                <w:kern w:val="0"/>
                <w:sz w:val="21"/>
                <w:szCs w:val="21"/>
              </w:rPr>
              <w:t>辽中区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Courier New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Courier New"/>
                <w:color w:val="000000"/>
                <w:kern w:val="0"/>
                <w:sz w:val="21"/>
                <w:szCs w:val="21"/>
              </w:rPr>
              <w:t>高中音乐教师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Courier New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Courier New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辽中区第一高级中学（1）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苏家屯区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高中音乐教师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 xml:space="preserve">沈阳市第三十中学（1）              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苏家屯区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高中音乐教师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 xml:space="preserve">沈阳市第一七六中学（1）  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铁西区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小学音乐教师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铁西区勋望小学（1）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中职音乐教师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沈阳市服装艺术学校（1）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中职音乐教师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沈阳市城市建设管理学校 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中职音乐教师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沈阳现代制造服务学校（1）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中职音乐教师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沈阳市信息工程学校(1)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中职音乐教师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沈阳交通技术学校(1)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中职音乐教师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沈阳市汽车工程学校（1）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中职音乐教师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沈阳市公用事业技工学校（1）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中职音乐教师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沈阳市旅游学校（2)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11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高中、中职英语组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皇姑区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高中英语教师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沈阳市第四十中学（1）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皇姑区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高中英语教师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沈阳市第120中学（1）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于洪区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高中英语教师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沈阳市第五十六中学（1）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和平区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高中英语教师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沈阳市第二十中学（1）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高中英语教师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沈阳市外国语学校（1）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高中英语教师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东北育才悲鸿美术学校(3)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高中英语教师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东北育才学校（1）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法库县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高中英语教师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沈阳市法库县高级中学（1）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康平县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高中英语教师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 xml:space="preserve">辽宁省康平县高级中学(1） 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铁西区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高中英语教师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沈阳市第三十一中学（1）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康平县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中职英语教师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康平县职业教育中心（2）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中职英语教师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沈阳市外事服务学校（1）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中职英语教师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沈阳市汽车工程学校（1）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中职英语教师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沈阳市旅游学校（2）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12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初中、小学英语组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于洪区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初中英语教师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辽宁省实验学校于洪分校（1）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和平区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初中英语教师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沈阳市第二十三中学（1）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浑南区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初中英语教师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沈阳市浑南区第二初级中学（1）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沈河区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初中英语教师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沈阳市第七中学（1）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铁西区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初中英语教师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沈阳市清乐围棋学校（1）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于洪区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小学英语教师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沈阳市于洪区东北育才丁香湖小学（2）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于洪区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小学英语教师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辽宁省实验中学阳光小学（2）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于洪区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小学英语教师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辽宁省实验学校于洪分校（2）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浑南区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小学英语教师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北京师范大学沈阳附属学校（1）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13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初、高中语文组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于洪区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初中语文教师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辽宁省实验学校于洪分校（1）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和平区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初中语文教师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沈阳市第一二六中学（1）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和平区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初中语文教师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沈阳市第一三四中学（1）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浑南区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初中语文教师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沈阳市浑南区第一初级中学（1）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浑南区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初中语文教师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沈阳市浑南区第二初级中学（1）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沈河区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初中语文教师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沈阳市第七中学（2）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皇姑区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高中语文教师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沈阳市第十中学（1）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沈北新区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高中语文教师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沈阳市第146中学（1）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高中语文教师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东北育才悲鸿美术学校(2)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高中语文教师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东北育才学校（1）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苏家屯区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高中语文教师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沈阳市第一七六中学（1）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14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中职语文组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14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康平县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中职语文教师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康平县职业教育中心（1）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中职语文教师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沈阳市服装艺术学校（1）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中职语文教师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沈阳市城市建设管理学校 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中职语文教师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沈阳现代制造服务学校（2）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中职语文教师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沈阳市汽车工程学校（2）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中职语文教师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沈阳市公用事业技工学校（1）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中职语文教师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沈阳市旅游学校（4）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苏家屯区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中职语文教师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沈阳市苏家屯区职业教育中心（2）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15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政治组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和平区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初中政治教师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沈阳市第一三四中学（1）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大东区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初中政治教师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沈阳市兴东中学（1）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铁西区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初中政治教师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沈阳市清乐围棋学校（1）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铁西区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初中政治教师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沈阳市杏坛中学（2）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皇姑区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高中政治教师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沈阳市第二十一中学（1）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于洪区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高中政治教师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沈阳市第一七0中学（1）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高中政治教师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沈阳市朝鲜族第一中学（1）（仅限朝鲜族）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高中政治教师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东北育才悲鸿美术学校(1)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康平县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高中政治教师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辽宁省康平县第一中学（1）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铁西区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高中政治教师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沈阳市第五十三中学（1）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中职政治教师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沈阳市汽车工程学校（2）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16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计算机组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高中计算机教师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东北育才悲鸿美术学校(1)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Courier New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Courier New"/>
                <w:color w:val="000000"/>
                <w:kern w:val="0"/>
                <w:sz w:val="21"/>
                <w:szCs w:val="21"/>
              </w:rPr>
              <w:t>辽中区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Courier New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Courier New"/>
                <w:color w:val="000000"/>
                <w:kern w:val="0"/>
                <w:sz w:val="21"/>
                <w:szCs w:val="21"/>
              </w:rPr>
              <w:t>高中计算机教师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Courier New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Courier New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辽中区第一高级中学（1）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苏家屯区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高中计算机教师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 xml:space="preserve">沈阳市第三十中学（1）           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苏家屯区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高中计算机教师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沈阳市苏家屯区教育信息中心（2）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沈北新区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高中信息技术教师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沈阳矿务局中学（1）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高中信息技术教师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东北育才学校（1）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康平县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高中信息技术教师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辽宁省康平县高级中学（1）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铁西区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高中信息技术教师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沈阳市第三十一中学（1）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和平区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小学计算机教师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沈阳市和平区和平大街第一小学（1）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中职计算机教师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沈阳市服装艺术学校（2）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中职计算机教师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沈阳市城市建设管理学校 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中职计算机教师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沈阳市外事服务学校（2）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中职计算机教师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沈阳市公用事业技工学校（1）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中职计算机教师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沈阳市旅游学校（1）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苏家屯区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中职计算机教师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沈阳市苏家屯区职业教育中心（2）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中职现代教育技术教师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沈阳市化工学校（1）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17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美术组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高中美术教师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东北育才悲鸿美术学校(1)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康平县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高中美术教师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 xml:space="preserve">辽宁省康平县高级中学（1） 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康平县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高中美术教师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辽宁省康平县第一中学（1）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苏家屯区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高中美术教师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 xml:space="preserve">沈阳市第三十中学（1）             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苏家屯区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高中美术教师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 xml:space="preserve">沈阳市第一七六中学（1）  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中职美术教师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沈阳现代制造服务学校（2）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中职美术教师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沈阳交通技术学校(1)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18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心理组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沈北新区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高中心理教师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沈阳矿务局中学（1）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沈北新区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高中心理教师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沈阳市第146中学（1）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19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小学数学组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于洪区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小学数学教师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沈阳市于洪区东北育才丁香湖小学（2）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于洪区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小学数学教师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沈阳市实验学校中海城小学（2）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于洪区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小学数学教师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辽宁省实验中学阳光小学（2）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于洪区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小学数学教师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辽宁省实验学校于洪分校（2）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20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小学语文组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于洪区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小学语文教师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沈阳市于洪区东北育才丁香湖小学（2）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于洪区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小学语文教师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沈阳市实验学校中海城小学（2）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于洪区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小学语文教师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辽宁省实验中学阳光小学（2）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于洪区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小学语文教师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辽宁省实验学校于洪分校（2）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浑南区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小学语文教师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北京师范大学沈阳附属学校（2）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21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小学语数组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和平区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小学语数教师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沈阳市和平区和平大街第一小学（2）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和平区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小学语数教师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沈阳市和平区南京街第一小学（3）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和平区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小学语数教师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沈阳市和平区望湖路小学（3）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和平区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小学语数教师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沈阳铁路第五小学（3）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铁西区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小学语数教师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铁西区勋望小学（5）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22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学前组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幼儿教师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沈阳市蓓蕾幼儿园（1）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幼儿教师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沈阳市旅游学校（艺博幼儿园（2)）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幼儿园教师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沈阳市旅游学校（艺佳幼儿园（1)）</w:t>
            </w:r>
          </w:p>
        </w:tc>
      </w:tr>
      <w:tr w:rsidR="00AF0812" w:rsidRPr="00CA2E9B" w:rsidTr="00513801">
        <w:trPr>
          <w:trHeight w:val="40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市直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中职学前教育教师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812" w:rsidRPr="00CA2E9B" w:rsidRDefault="00AF0812" w:rsidP="0051380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沈阳市外事服务学校（1）</w:t>
            </w:r>
          </w:p>
        </w:tc>
      </w:tr>
      <w:tr w:rsidR="00AF0812" w:rsidRPr="00CA2E9B" w:rsidTr="00513801">
        <w:trPr>
          <w:trHeight w:val="28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0812" w:rsidRPr="00CA2E9B" w:rsidRDefault="00AF0812" w:rsidP="00513801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  <w:r w:rsidRPr="00CA2E9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1"/>
                <w:szCs w:val="21"/>
              </w:rPr>
              <w:t>286</w:t>
            </w:r>
          </w:p>
        </w:tc>
        <w:tc>
          <w:tcPr>
            <w:tcW w:w="4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0812" w:rsidRPr="00CA2E9B" w:rsidRDefault="00AF0812" w:rsidP="0051380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1"/>
                <w:szCs w:val="21"/>
              </w:rPr>
            </w:pPr>
          </w:p>
        </w:tc>
      </w:tr>
    </w:tbl>
    <w:p w:rsidR="00AF0812" w:rsidRPr="00CA2E9B" w:rsidRDefault="00AF0812" w:rsidP="00AF0812">
      <w:pPr>
        <w:jc w:val="center"/>
        <w:rPr>
          <w:rFonts w:asciiTheme="minorEastAsia" w:eastAsiaTheme="minorEastAsia" w:hAnsiTheme="minorEastAsia" w:hint="eastAsia"/>
          <w:b/>
          <w:color w:val="000000"/>
          <w:sz w:val="21"/>
          <w:szCs w:val="21"/>
        </w:rPr>
      </w:pPr>
    </w:p>
    <w:p w:rsidR="00AF0812" w:rsidRPr="00CA2E9B" w:rsidRDefault="00AF0812" w:rsidP="00AF0812">
      <w:pPr>
        <w:jc w:val="center"/>
        <w:rPr>
          <w:rFonts w:asciiTheme="minorEastAsia" w:eastAsiaTheme="minorEastAsia" w:hAnsiTheme="minorEastAsia" w:hint="eastAsia"/>
          <w:color w:val="000000"/>
          <w:sz w:val="21"/>
          <w:szCs w:val="21"/>
        </w:rPr>
      </w:pPr>
      <w:r>
        <w:rPr>
          <w:rFonts w:asciiTheme="minorEastAsia" w:eastAsiaTheme="minorEastAsia" w:hAnsiTheme="minorEastAsia"/>
          <w:b/>
          <w:color w:val="000000"/>
          <w:sz w:val="21"/>
          <w:szCs w:val="21"/>
        </w:rPr>
        <w:br w:type="page"/>
      </w:r>
    </w:p>
    <w:p w:rsidR="00D26AF5" w:rsidRPr="00AF0812" w:rsidRDefault="00D26AF5"/>
    <w:sectPr w:rsidR="00D26AF5" w:rsidRPr="00AF0812">
      <w:headerReference w:type="default" r:id="rId6"/>
      <w:footerReference w:type="even" r:id="rId7"/>
      <w:footerReference w:type="default" r:id="rId8"/>
      <w:pgSz w:w="11906" w:h="16838"/>
      <w:pgMar w:top="1134" w:right="1077" w:bottom="1134" w:left="1077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68C" w:rsidRDefault="00AF0812">
    <w:pPr>
      <w:pStyle w:val="a6"/>
      <w:framePr w:h="0"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fldChar w:fldCharType="end"/>
    </w:r>
  </w:p>
  <w:p w:rsidR="0028368C" w:rsidRDefault="00AF081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68C" w:rsidRDefault="00AF0812">
    <w:pPr>
      <w:pStyle w:val="a6"/>
      <w:framePr w:h="0"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  <w:noProof/>
      </w:rPr>
      <w:t>2</w:t>
    </w:r>
    <w:r>
      <w:fldChar w:fldCharType="end"/>
    </w:r>
  </w:p>
  <w:p w:rsidR="0028368C" w:rsidRDefault="00AF0812">
    <w:pPr>
      <w:pStyle w:val="a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68C" w:rsidRDefault="00AF0812" w:rsidP="006133BC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singleLevel"/>
    <w:tmpl w:val="0000000C"/>
    <w:lvl w:ilvl="0">
      <w:start w:val="2"/>
      <w:numFmt w:val="decimal"/>
      <w:suff w:val="nothing"/>
      <w:lvlText w:val="%1、"/>
      <w:lvlJc w:val="left"/>
    </w:lvl>
  </w:abstractNum>
  <w:abstractNum w:abstractNumId="1">
    <w:nsid w:val="0000000D"/>
    <w:multiLevelType w:val="singleLevel"/>
    <w:tmpl w:val="0000000D"/>
    <w:lvl w:ilvl="0">
      <w:start w:val="3"/>
      <w:numFmt w:val="decimal"/>
      <w:suff w:val="nothing"/>
      <w:lvlText w:val="%1."/>
      <w:lvlJc w:val="left"/>
    </w:lvl>
  </w:abstractNum>
  <w:abstractNum w:abstractNumId="2">
    <w:nsid w:val="0000000E"/>
    <w:multiLevelType w:val="singleLevel"/>
    <w:tmpl w:val="0000000E"/>
    <w:lvl w:ilvl="0">
      <w:start w:val="5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812"/>
    <w:rsid w:val="00AF0812"/>
    <w:rsid w:val="00D26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812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styleId="a3">
    <w:name w:val="page number"/>
    <w:basedOn w:val="a0"/>
    <w:rsid w:val="00AF0812"/>
  </w:style>
  <w:style w:type="paragraph" w:styleId="a4">
    <w:name w:val="Normal Indent"/>
    <w:basedOn w:val="a"/>
    <w:rsid w:val="00AF0812"/>
    <w:pPr>
      <w:ind w:firstLineChars="200" w:firstLine="420"/>
    </w:pPr>
    <w:rPr>
      <w:rFonts w:eastAsia="宋体"/>
      <w:sz w:val="21"/>
    </w:rPr>
  </w:style>
  <w:style w:type="paragraph" w:styleId="a5">
    <w:name w:val="header"/>
    <w:basedOn w:val="a"/>
    <w:link w:val="Char"/>
    <w:rsid w:val="00AF08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AF0812"/>
    <w:rPr>
      <w:rFonts w:ascii="Times New Roman" w:eastAsia="仿宋_GB2312" w:hAnsi="Times New Roman" w:cs="Times New Roman"/>
      <w:sz w:val="18"/>
      <w:szCs w:val="18"/>
    </w:rPr>
  </w:style>
  <w:style w:type="paragraph" w:styleId="a6">
    <w:name w:val="footer"/>
    <w:basedOn w:val="a"/>
    <w:link w:val="Char0"/>
    <w:rsid w:val="00AF08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AF0812"/>
    <w:rPr>
      <w:rFonts w:ascii="Times New Roman" w:eastAsia="仿宋_GB2312" w:hAnsi="Times New Roman" w:cs="Times New Roman"/>
      <w:sz w:val="18"/>
      <w:szCs w:val="18"/>
    </w:rPr>
  </w:style>
  <w:style w:type="paragraph" w:styleId="a7">
    <w:name w:val="Balloon Text"/>
    <w:basedOn w:val="a"/>
    <w:link w:val="Char1"/>
    <w:semiHidden/>
    <w:rsid w:val="00AF0812"/>
    <w:rPr>
      <w:sz w:val="18"/>
      <w:szCs w:val="18"/>
    </w:rPr>
  </w:style>
  <w:style w:type="character" w:customStyle="1" w:styleId="Char1">
    <w:name w:val="批注框文本 Char"/>
    <w:basedOn w:val="a0"/>
    <w:link w:val="a7"/>
    <w:semiHidden/>
    <w:rsid w:val="00AF0812"/>
    <w:rPr>
      <w:rFonts w:ascii="Times New Roman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812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styleId="a3">
    <w:name w:val="page number"/>
    <w:basedOn w:val="a0"/>
    <w:rsid w:val="00AF0812"/>
  </w:style>
  <w:style w:type="paragraph" w:styleId="a4">
    <w:name w:val="Normal Indent"/>
    <w:basedOn w:val="a"/>
    <w:rsid w:val="00AF0812"/>
    <w:pPr>
      <w:ind w:firstLineChars="200" w:firstLine="420"/>
    </w:pPr>
    <w:rPr>
      <w:rFonts w:eastAsia="宋体"/>
      <w:sz w:val="21"/>
    </w:rPr>
  </w:style>
  <w:style w:type="paragraph" w:styleId="a5">
    <w:name w:val="header"/>
    <w:basedOn w:val="a"/>
    <w:link w:val="Char"/>
    <w:rsid w:val="00AF08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AF0812"/>
    <w:rPr>
      <w:rFonts w:ascii="Times New Roman" w:eastAsia="仿宋_GB2312" w:hAnsi="Times New Roman" w:cs="Times New Roman"/>
      <w:sz w:val="18"/>
      <w:szCs w:val="18"/>
    </w:rPr>
  </w:style>
  <w:style w:type="paragraph" w:styleId="a6">
    <w:name w:val="footer"/>
    <w:basedOn w:val="a"/>
    <w:link w:val="Char0"/>
    <w:rsid w:val="00AF08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AF0812"/>
    <w:rPr>
      <w:rFonts w:ascii="Times New Roman" w:eastAsia="仿宋_GB2312" w:hAnsi="Times New Roman" w:cs="Times New Roman"/>
      <w:sz w:val="18"/>
      <w:szCs w:val="18"/>
    </w:rPr>
  </w:style>
  <w:style w:type="paragraph" w:styleId="a7">
    <w:name w:val="Balloon Text"/>
    <w:basedOn w:val="a"/>
    <w:link w:val="Char1"/>
    <w:semiHidden/>
    <w:rsid w:val="00AF0812"/>
    <w:rPr>
      <w:sz w:val="18"/>
      <w:szCs w:val="18"/>
    </w:rPr>
  </w:style>
  <w:style w:type="character" w:customStyle="1" w:styleId="Char1">
    <w:name w:val="批注框文本 Char"/>
    <w:basedOn w:val="a0"/>
    <w:link w:val="a7"/>
    <w:semiHidden/>
    <w:rsid w:val="00AF0812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1066</Words>
  <Characters>6078</Characters>
  <Application>Microsoft Office Word</Application>
  <DocSecurity>0</DocSecurity>
  <Lines>50</Lines>
  <Paragraphs>14</Paragraphs>
  <ScaleCrop>false</ScaleCrop>
  <Company/>
  <LinksUpToDate>false</LinksUpToDate>
  <CharactersWithSpaces>7130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2016-10-24T09:25:00Z</dcterms:created>
  <dcterms:modified xsi:type="dcterms:W3CDTF">2016-10-24T09:27:00Z</dcterms:modified>
</cp:coreProperties>
</file>