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8"/>
        <w:ind w:left="342" w:right="0" w:firstLine="0"/>
        <w:jc w:val="left"/>
        <w:rPr>
          <w:b/>
          <w:sz w:val="30"/>
        </w:rPr>
      </w:pPr>
      <w:r>
        <w:rPr>
          <w:rFonts w:hint="eastAsia" w:ascii="黑体" w:eastAsia="黑体"/>
          <w:b/>
          <w:sz w:val="30"/>
        </w:rPr>
        <w:t xml:space="preserve">附件 </w:t>
      </w:r>
      <w:r>
        <w:rPr>
          <w:b/>
          <w:sz w:val="30"/>
        </w:rPr>
        <w:t>2</w:t>
      </w:r>
    </w:p>
    <w:p>
      <w:pPr>
        <w:pStyle w:val="2"/>
        <w:spacing w:line="180" w:lineRule="auto"/>
        <w:ind w:left="873" w:right="892" w:firstLine="220"/>
      </w:pPr>
      <w:r>
        <w:t>国家综合性消防救援队伍消防员招录体能测试、岗位适应性测试项目及标准</w:t>
      </w:r>
    </w:p>
    <w:p>
      <w:pPr>
        <w:pStyle w:val="2"/>
        <w:spacing w:before="5"/>
        <w:rPr>
          <w:sz w:val="14"/>
        </w:rPr>
      </w:pPr>
    </w:p>
    <w:tbl>
      <w:tblPr>
        <w:tblStyle w:val="4"/>
        <w:tblW w:w="9120" w:type="dxa"/>
        <w:tblInd w:w="139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1303"/>
        <w:gridCol w:w="735"/>
        <w:gridCol w:w="736"/>
        <w:gridCol w:w="736"/>
        <w:gridCol w:w="737"/>
        <w:gridCol w:w="736"/>
        <w:gridCol w:w="735"/>
        <w:gridCol w:w="736"/>
        <w:gridCol w:w="736"/>
        <w:gridCol w:w="736"/>
        <w:gridCol w:w="73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9120" w:type="dxa"/>
            <w:gridSpan w:val="12"/>
            <w:tcBorders>
              <w:bottom w:val="single" w:color="000000" w:sz="6" w:space="0"/>
            </w:tcBorders>
          </w:tcPr>
          <w:p>
            <w:pPr>
              <w:pStyle w:val="7"/>
              <w:spacing w:before="156"/>
              <w:ind w:left="2928" w:right="2901"/>
              <w:jc w:val="center"/>
              <w:rPr>
                <w:sz w:val="28"/>
              </w:rPr>
            </w:pPr>
            <w:r>
              <w:rPr>
                <w:sz w:val="28"/>
              </w:rPr>
              <w:t>一、体能测试项目及标准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763" w:type="dxa"/>
            <w:gridSpan w:val="2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PMingLiU"/>
                <w:sz w:val="22"/>
              </w:rPr>
            </w:pPr>
          </w:p>
          <w:p>
            <w:pPr>
              <w:pStyle w:val="7"/>
              <w:spacing w:before="187"/>
              <w:ind w:left="627" w:right="604"/>
              <w:jc w:val="center"/>
              <w:rPr>
                <w:rFonts w:hint="eastAsia"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项目</w:t>
            </w:r>
          </w:p>
        </w:tc>
        <w:tc>
          <w:tcPr>
            <w:tcW w:w="7357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187"/>
              <w:ind w:left="2177" w:right="2144"/>
              <w:jc w:val="center"/>
              <w:rPr>
                <w:rFonts w:hint="eastAsia"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测试成绩对应分值、测试办法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763" w:type="dxa"/>
            <w:gridSpan w:val="2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57"/>
              <w:ind w:left="176"/>
              <w:rPr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1 </w:t>
            </w:r>
            <w:r>
              <w:rPr>
                <w:sz w:val="22"/>
              </w:rPr>
              <w:t>分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57"/>
              <w:ind w:left="119" w:right="95"/>
              <w:jc w:val="center"/>
              <w:rPr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2 </w:t>
            </w:r>
            <w:r>
              <w:rPr>
                <w:sz w:val="22"/>
              </w:rPr>
              <w:t>分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57"/>
              <w:ind w:left="121" w:right="94"/>
              <w:jc w:val="center"/>
              <w:rPr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3 </w:t>
            </w:r>
            <w:r>
              <w:rPr>
                <w:sz w:val="22"/>
              </w:rPr>
              <w:t>分</w:t>
            </w:r>
          </w:p>
        </w:tc>
        <w:tc>
          <w:tcPr>
            <w:tcW w:w="7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57"/>
              <w:ind w:left="120" w:right="95"/>
              <w:jc w:val="center"/>
              <w:rPr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4 </w:t>
            </w:r>
            <w:r>
              <w:rPr>
                <w:sz w:val="22"/>
              </w:rPr>
              <w:t>分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57"/>
              <w:ind w:left="120" w:right="95"/>
              <w:jc w:val="center"/>
              <w:rPr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5 </w:t>
            </w:r>
            <w:r>
              <w:rPr>
                <w:sz w:val="22"/>
              </w:rPr>
              <w:t>分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57"/>
              <w:ind w:left="118" w:right="95"/>
              <w:jc w:val="center"/>
              <w:rPr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6 </w:t>
            </w:r>
            <w:r>
              <w:rPr>
                <w:sz w:val="22"/>
              </w:rPr>
              <w:t>分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57"/>
              <w:ind w:left="120" w:right="95"/>
              <w:jc w:val="center"/>
              <w:rPr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7 </w:t>
            </w:r>
            <w:r>
              <w:rPr>
                <w:sz w:val="22"/>
              </w:rPr>
              <w:t>分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57"/>
              <w:ind w:left="118" w:right="95"/>
              <w:jc w:val="center"/>
              <w:rPr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8 </w:t>
            </w:r>
            <w:r>
              <w:rPr>
                <w:sz w:val="22"/>
              </w:rPr>
              <w:t>分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57"/>
              <w:ind w:left="117" w:right="95"/>
              <w:jc w:val="center"/>
              <w:rPr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9 </w:t>
            </w:r>
            <w:r>
              <w:rPr>
                <w:sz w:val="22"/>
              </w:rPr>
              <w:t>分</w:t>
            </w:r>
          </w:p>
        </w:tc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157"/>
              <w:ind w:left="108" w:right="57"/>
              <w:jc w:val="center"/>
              <w:rPr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10 </w:t>
            </w:r>
            <w:r>
              <w:rPr>
                <w:sz w:val="22"/>
              </w:rPr>
              <w:t>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460" w:type="dxa"/>
            <w:vMerge w:val="restart"/>
            <w:tcBorders>
              <w:top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spacing w:before="153" w:line="458" w:lineRule="auto"/>
              <w:ind w:left="121" w:right="96"/>
              <w:rPr>
                <w:sz w:val="21"/>
              </w:rPr>
            </w:pPr>
            <w:r>
              <w:rPr>
                <w:sz w:val="21"/>
              </w:rPr>
              <w:t>男性</w:t>
            </w:r>
          </w:p>
        </w:tc>
        <w:tc>
          <w:tcPr>
            <w:tcW w:w="130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spacing w:before="1"/>
              <w:rPr>
                <w:rFonts w:ascii="PMingLiU"/>
                <w:sz w:val="27"/>
              </w:rPr>
            </w:pPr>
          </w:p>
          <w:p>
            <w:pPr>
              <w:pStyle w:val="7"/>
              <w:spacing w:line="242" w:lineRule="auto"/>
              <w:ind w:left="120" w:right="88" w:hanging="2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单杠引体向上（次</w:t>
            </w:r>
            <w:r>
              <w:rPr>
                <w:rFonts w:ascii="Times New Roman" w:eastAsia="Times New Roman"/>
                <w:sz w:val="21"/>
              </w:rPr>
              <w:t xml:space="preserve">/3 </w:t>
            </w:r>
            <w:r>
              <w:rPr>
                <w:rFonts w:hint="eastAsia" w:ascii="黑体" w:eastAsia="黑体"/>
                <w:sz w:val="21"/>
              </w:rPr>
              <w:t>分钟）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1"/>
              <w:rPr>
                <w:rFonts w:ascii="PMingLiU"/>
                <w:sz w:val="14"/>
              </w:rPr>
            </w:pPr>
          </w:p>
          <w:p>
            <w:pPr>
              <w:pStyle w:val="7"/>
              <w:ind w:left="29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1"/>
              <w:rPr>
                <w:rFonts w:ascii="PMingLiU"/>
                <w:sz w:val="14"/>
              </w:rPr>
            </w:pPr>
          </w:p>
          <w:p>
            <w:pPr>
              <w:pStyle w:val="7"/>
              <w:ind w:left="2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1"/>
              <w:rPr>
                <w:rFonts w:ascii="PMingLiU"/>
                <w:sz w:val="14"/>
              </w:rPr>
            </w:pPr>
          </w:p>
          <w:p>
            <w:pPr>
              <w:pStyle w:val="7"/>
              <w:ind w:left="2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4</w:t>
            </w:r>
          </w:p>
        </w:tc>
        <w:tc>
          <w:tcPr>
            <w:tcW w:w="7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1"/>
              <w:rPr>
                <w:rFonts w:ascii="PMingLiU"/>
                <w:sz w:val="14"/>
              </w:rPr>
            </w:pPr>
          </w:p>
          <w:p>
            <w:pPr>
              <w:pStyle w:val="7"/>
              <w:ind w:left="2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5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1"/>
              <w:rPr>
                <w:rFonts w:ascii="PMingLiU"/>
                <w:sz w:val="14"/>
              </w:rPr>
            </w:pPr>
          </w:p>
          <w:p>
            <w:pPr>
              <w:pStyle w:val="7"/>
              <w:ind w:left="2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6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1"/>
              <w:rPr>
                <w:rFonts w:ascii="PMingLiU"/>
                <w:sz w:val="14"/>
              </w:rPr>
            </w:pPr>
          </w:p>
          <w:p>
            <w:pPr>
              <w:pStyle w:val="7"/>
              <w:ind w:left="24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7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1"/>
              <w:rPr>
                <w:rFonts w:ascii="PMingLiU"/>
                <w:sz w:val="14"/>
              </w:rPr>
            </w:pPr>
          </w:p>
          <w:p>
            <w:pPr>
              <w:pStyle w:val="7"/>
              <w:ind w:left="2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8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1"/>
              <w:rPr>
                <w:rFonts w:ascii="PMingLiU"/>
                <w:sz w:val="14"/>
              </w:rPr>
            </w:pPr>
          </w:p>
          <w:p>
            <w:pPr>
              <w:pStyle w:val="7"/>
              <w:ind w:left="2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9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1"/>
              <w:rPr>
                <w:rFonts w:ascii="PMingLiU"/>
                <w:sz w:val="14"/>
              </w:rPr>
            </w:pPr>
          </w:p>
          <w:p>
            <w:pPr>
              <w:pStyle w:val="7"/>
              <w:ind w:left="118" w:right="9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</w:t>
            </w:r>
          </w:p>
        </w:tc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11"/>
              <w:rPr>
                <w:rFonts w:ascii="PMingLiU"/>
                <w:sz w:val="14"/>
              </w:rPr>
            </w:pPr>
          </w:p>
          <w:p>
            <w:pPr>
              <w:pStyle w:val="7"/>
              <w:ind w:left="89" w:right="5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" w:hRule="atLeast"/>
        </w:trPr>
        <w:tc>
          <w:tcPr>
            <w:tcW w:w="460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3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7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695"/>
              </w:tabs>
              <w:spacing w:before="76" w:after="0" w:line="255" w:lineRule="exact"/>
              <w:ind w:left="694" w:right="0" w:hanging="160"/>
              <w:jc w:val="left"/>
              <w:rPr>
                <w:sz w:val="21"/>
              </w:rPr>
            </w:pPr>
            <w:r>
              <w:rPr>
                <w:sz w:val="21"/>
              </w:rPr>
              <w:t>单个或分组考核。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695"/>
              </w:tabs>
              <w:spacing w:before="8" w:after="0" w:line="213" w:lineRule="auto"/>
              <w:ind w:left="115" w:right="79" w:firstLine="420"/>
              <w:jc w:val="left"/>
              <w:rPr>
                <w:sz w:val="21"/>
              </w:rPr>
            </w:pPr>
            <w:r>
              <w:rPr>
                <w:spacing w:val="-6"/>
                <w:sz w:val="21"/>
              </w:rPr>
              <w:t>按照规定动作要领完成动作。引体时下颌高于杠面、身体不得借助振浪</w:t>
            </w:r>
            <w:r>
              <w:rPr>
                <w:sz w:val="21"/>
              </w:rPr>
              <w:t>或摆动、悬垂时双肘关节伸直；脚触及地面或立柱，结束考核。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695"/>
              </w:tabs>
              <w:spacing w:before="0" w:after="0" w:line="261" w:lineRule="exact"/>
              <w:ind w:left="694" w:right="0" w:hanging="160"/>
              <w:jc w:val="left"/>
              <w:rPr>
                <w:sz w:val="21"/>
              </w:rPr>
            </w:pPr>
            <w:r>
              <w:rPr>
                <w:sz w:val="21"/>
              </w:rPr>
              <w:t>考核以完成次数计算成绩。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695"/>
              </w:tabs>
              <w:spacing w:before="4" w:after="0" w:line="240" w:lineRule="auto"/>
              <w:ind w:left="694" w:right="0" w:hanging="160"/>
              <w:jc w:val="left"/>
              <w:rPr>
                <w:sz w:val="21"/>
              </w:rPr>
            </w:pPr>
            <w:r>
              <w:rPr>
                <w:spacing w:val="-11"/>
                <w:sz w:val="21"/>
              </w:rPr>
              <w:t xml:space="preserve">得分超出 </w:t>
            </w:r>
            <w:r>
              <w:rPr>
                <w:rFonts w:ascii="Times New Roman" w:eastAsia="Times New Roman"/>
                <w:sz w:val="21"/>
              </w:rPr>
              <w:t>10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 xml:space="preserve">分的，每递增 </w:t>
            </w:r>
            <w:r>
              <w:rPr>
                <w:rFonts w:ascii="Times New Roman" w:eastAsia="Times New Roman"/>
                <w:sz w:val="21"/>
              </w:rPr>
              <w:t>1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pacing w:val="-14"/>
                <w:sz w:val="21"/>
              </w:rPr>
              <w:t xml:space="preserve">次增加 </w:t>
            </w:r>
            <w:r>
              <w:rPr>
                <w:rFonts w:ascii="Times New Roman" w:eastAsia="Times New Roman"/>
                <w:sz w:val="21"/>
              </w:rPr>
              <w:t>1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分。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60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spacing w:before="8"/>
              <w:rPr>
                <w:rFonts w:ascii="PMingLiU"/>
                <w:sz w:val="15"/>
              </w:rPr>
            </w:pPr>
          </w:p>
          <w:p>
            <w:pPr>
              <w:pStyle w:val="7"/>
              <w:spacing w:before="1" w:line="242" w:lineRule="auto"/>
              <w:ind w:left="122" w:right="92" w:firstLine="45"/>
              <w:rPr>
                <w:rFonts w:hint="eastAsia" w:ascii="黑体" w:hAnsi="黑体" w:eastAsia="黑体"/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 xml:space="preserve">10 </w:t>
            </w:r>
            <w:r>
              <w:rPr>
                <w:rFonts w:hint="eastAsia" w:ascii="黑体" w:hAnsi="黑体" w:eastAsia="黑体"/>
                <w:sz w:val="21"/>
              </w:rPr>
              <w:t>米</w:t>
            </w:r>
            <w:r>
              <w:rPr>
                <w:rFonts w:ascii="Times New Roman" w:hAnsi="Times New Roman" w:eastAsia="Times New Roman"/>
                <w:sz w:val="21"/>
              </w:rPr>
              <w:t xml:space="preserve">×4 </w:t>
            </w:r>
            <w:r>
              <w:rPr>
                <w:rFonts w:hint="eastAsia" w:ascii="黑体" w:hAnsi="黑体" w:eastAsia="黑体"/>
                <w:sz w:val="21"/>
              </w:rPr>
              <w:t>往返跑（秒）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4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13″10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20" w:right="95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13″7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21" w:right="93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13″5</w:t>
            </w:r>
          </w:p>
        </w:tc>
        <w:tc>
          <w:tcPr>
            <w:tcW w:w="7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21" w:right="95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13″3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20" w:right="95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12″9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18" w:right="95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12″7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20" w:right="95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12″5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18" w:right="95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12″3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19" w:right="95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11″9</w:t>
            </w:r>
          </w:p>
        </w:tc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90" w:right="57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10″3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3" w:hRule="atLeast"/>
        </w:trPr>
        <w:tc>
          <w:tcPr>
            <w:tcW w:w="460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3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7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numPr>
                <w:ilvl w:val="0"/>
                <w:numId w:val="2"/>
              </w:numPr>
              <w:tabs>
                <w:tab w:val="left" w:pos="695"/>
              </w:tabs>
              <w:spacing w:before="106" w:after="0" w:line="255" w:lineRule="exact"/>
              <w:ind w:left="694" w:right="0" w:hanging="160"/>
              <w:jc w:val="left"/>
              <w:rPr>
                <w:sz w:val="21"/>
              </w:rPr>
            </w:pPr>
            <w:r>
              <w:rPr>
                <w:sz w:val="21"/>
              </w:rPr>
              <w:t>单个或分组考核。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695"/>
              </w:tabs>
              <w:spacing w:before="0" w:after="0" w:line="240" w:lineRule="exact"/>
              <w:ind w:left="694" w:right="0" w:hanging="160"/>
              <w:jc w:val="left"/>
              <w:rPr>
                <w:sz w:val="21"/>
              </w:rPr>
            </w:pPr>
            <w:r>
              <w:rPr>
                <w:spacing w:val="-27"/>
                <w:sz w:val="21"/>
              </w:rPr>
              <w:t xml:space="preserve">在 </w:t>
            </w:r>
            <w:r>
              <w:rPr>
                <w:rFonts w:ascii="Times New Roman" w:eastAsia="Times New Roman"/>
                <w:sz w:val="21"/>
              </w:rPr>
              <w:t>10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米长的跑道上标出起点线和折返线，考生从起点线处听到起跑口</w:t>
            </w:r>
          </w:p>
          <w:p>
            <w:pPr>
              <w:pStyle w:val="7"/>
              <w:spacing w:line="240" w:lineRule="exact"/>
              <w:ind w:left="115"/>
              <w:rPr>
                <w:sz w:val="21"/>
              </w:rPr>
            </w:pPr>
            <w:r>
              <w:rPr>
                <w:sz w:val="21"/>
              </w:rPr>
              <w:t xml:space="preserve">令后起跑，在折返线处返回跑向起跑线，到达起跑线时为完成 </w:t>
            </w:r>
            <w:r>
              <w:rPr>
                <w:rFonts w:ascii="Times New Roman" w:eastAsia="Times New Roman"/>
                <w:sz w:val="21"/>
              </w:rPr>
              <w:t xml:space="preserve">1 </w:t>
            </w:r>
            <w:r>
              <w:rPr>
                <w:sz w:val="21"/>
              </w:rPr>
              <w:t>次往返。连</w:t>
            </w:r>
          </w:p>
          <w:p>
            <w:pPr>
              <w:pStyle w:val="7"/>
              <w:spacing w:line="240" w:lineRule="exact"/>
              <w:ind w:left="115"/>
              <w:rPr>
                <w:sz w:val="21"/>
              </w:rPr>
            </w:pPr>
            <w:r>
              <w:rPr>
                <w:sz w:val="21"/>
              </w:rPr>
              <w:t xml:space="preserve">续完成 </w:t>
            </w:r>
            <w:r>
              <w:rPr>
                <w:rFonts w:ascii="Times New Roman" w:eastAsia="Times New Roman"/>
                <w:sz w:val="21"/>
              </w:rPr>
              <w:t xml:space="preserve">2 </w:t>
            </w:r>
            <w:r>
              <w:rPr>
                <w:sz w:val="21"/>
              </w:rPr>
              <w:t>次往返，记录时间。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695"/>
              </w:tabs>
              <w:spacing w:before="0" w:after="0" w:line="247" w:lineRule="exact"/>
              <w:ind w:left="694" w:right="0" w:hanging="160"/>
              <w:jc w:val="left"/>
              <w:rPr>
                <w:sz w:val="21"/>
              </w:rPr>
            </w:pPr>
            <w:r>
              <w:rPr>
                <w:sz w:val="21"/>
              </w:rPr>
              <w:t>考核以完成时间计算成绩。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695"/>
              </w:tabs>
              <w:spacing w:before="0" w:after="0" w:line="262" w:lineRule="exact"/>
              <w:ind w:left="694" w:right="0" w:hanging="160"/>
              <w:jc w:val="left"/>
              <w:rPr>
                <w:sz w:val="21"/>
              </w:rPr>
            </w:pPr>
            <w:r>
              <w:rPr>
                <w:spacing w:val="-11"/>
                <w:sz w:val="21"/>
              </w:rPr>
              <w:t xml:space="preserve">得分超出 </w:t>
            </w:r>
            <w:r>
              <w:rPr>
                <w:rFonts w:ascii="Times New Roman" w:eastAsia="Times New Roman"/>
                <w:sz w:val="21"/>
              </w:rPr>
              <w:t>10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 xml:space="preserve">分的，每递减 </w:t>
            </w:r>
            <w:r>
              <w:rPr>
                <w:rFonts w:ascii="Times New Roman" w:eastAsia="Times New Roman"/>
                <w:sz w:val="21"/>
              </w:rPr>
              <w:t>0.1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pacing w:val="-14"/>
                <w:sz w:val="21"/>
              </w:rPr>
              <w:t xml:space="preserve">秒增加 </w:t>
            </w:r>
            <w:r>
              <w:rPr>
                <w:rFonts w:ascii="Times New Roman" w:eastAsia="Times New Roman"/>
                <w:sz w:val="21"/>
              </w:rPr>
              <w:t>1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分。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695"/>
              </w:tabs>
              <w:spacing w:before="3" w:after="0" w:line="240" w:lineRule="auto"/>
              <w:ind w:left="694" w:right="0" w:hanging="160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 xml:space="preserve">高原地区按照上述内地标准增加 </w:t>
            </w:r>
            <w:r>
              <w:rPr>
                <w:rFonts w:ascii="Times New Roman" w:eastAsia="Times New Roman"/>
                <w:sz w:val="21"/>
              </w:rPr>
              <w:t>1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秒。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60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PMingLiU"/>
                <w:sz w:val="22"/>
              </w:rPr>
            </w:pPr>
          </w:p>
          <w:p>
            <w:pPr>
              <w:pStyle w:val="7"/>
              <w:rPr>
                <w:rFonts w:ascii="PMingLiU"/>
                <w:sz w:val="22"/>
              </w:rPr>
            </w:pPr>
          </w:p>
          <w:p>
            <w:pPr>
              <w:pStyle w:val="7"/>
              <w:spacing w:before="5"/>
              <w:rPr>
                <w:rFonts w:ascii="PMingLiU"/>
                <w:sz w:val="32"/>
              </w:rPr>
            </w:pPr>
          </w:p>
          <w:p>
            <w:pPr>
              <w:pStyle w:val="7"/>
              <w:ind w:left="201"/>
              <w:rPr>
                <w:rFonts w:hint="eastAsia" w:ascii="黑体" w:eastAsia="黑体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1000 </w:t>
            </w:r>
            <w:r>
              <w:rPr>
                <w:rFonts w:hint="eastAsia" w:ascii="黑体" w:eastAsia="黑体"/>
                <w:sz w:val="21"/>
              </w:rPr>
              <w:t>米跑</w:t>
            </w:r>
          </w:p>
          <w:p>
            <w:pPr>
              <w:pStyle w:val="7"/>
              <w:spacing w:before="4"/>
              <w:ind w:left="122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（分、秒）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43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4′25″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97"/>
              <w:ind w:left="122" w:right="95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4′20″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97"/>
              <w:ind w:left="121" w:right="93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4′15″</w:t>
            </w:r>
          </w:p>
        </w:tc>
        <w:tc>
          <w:tcPr>
            <w:tcW w:w="7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22" w:right="94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4′10″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97"/>
              <w:ind w:left="120" w:right="95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4′05″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18" w:right="95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4′00″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20" w:right="95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3′55″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21" w:right="95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3′50″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19" w:right="95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3′45″</w:t>
            </w:r>
          </w:p>
        </w:tc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91" w:right="57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3′40″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9" w:hRule="atLeast"/>
        </w:trPr>
        <w:tc>
          <w:tcPr>
            <w:tcW w:w="460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3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7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numPr>
                <w:ilvl w:val="0"/>
                <w:numId w:val="3"/>
              </w:numPr>
              <w:tabs>
                <w:tab w:val="left" w:pos="695"/>
              </w:tabs>
              <w:spacing w:before="101" w:after="0" w:line="255" w:lineRule="exact"/>
              <w:ind w:left="694" w:right="0" w:hanging="160"/>
              <w:jc w:val="left"/>
              <w:rPr>
                <w:sz w:val="21"/>
              </w:rPr>
            </w:pPr>
            <w:r>
              <w:rPr>
                <w:sz w:val="21"/>
              </w:rPr>
              <w:t>分组考核。</w:t>
            </w:r>
          </w:p>
          <w:p>
            <w:pPr>
              <w:pStyle w:val="7"/>
              <w:numPr>
                <w:ilvl w:val="0"/>
                <w:numId w:val="3"/>
              </w:numPr>
              <w:tabs>
                <w:tab w:val="left" w:pos="695"/>
              </w:tabs>
              <w:spacing w:before="9" w:after="0" w:line="213" w:lineRule="auto"/>
              <w:ind w:left="115" w:right="79" w:firstLine="420"/>
              <w:jc w:val="left"/>
              <w:rPr>
                <w:sz w:val="21"/>
              </w:rPr>
            </w:pPr>
            <w:r>
              <w:rPr>
                <w:spacing w:val="-5"/>
                <w:sz w:val="21"/>
              </w:rPr>
              <w:t>在跑道或平地上标出起点线，考生从起点线处听到起跑口令后起跑，完</w:t>
            </w:r>
            <w:r>
              <w:rPr>
                <w:spacing w:val="-27"/>
                <w:sz w:val="21"/>
              </w:rPr>
              <w:t xml:space="preserve">成 </w:t>
            </w:r>
            <w:r>
              <w:rPr>
                <w:rFonts w:ascii="Times New Roman" w:eastAsia="Times New Roman"/>
                <w:sz w:val="21"/>
              </w:rPr>
              <w:t>1000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米距离到达终点线，记录时间。</w:t>
            </w:r>
          </w:p>
          <w:p>
            <w:pPr>
              <w:pStyle w:val="7"/>
              <w:numPr>
                <w:ilvl w:val="0"/>
                <w:numId w:val="3"/>
              </w:numPr>
              <w:tabs>
                <w:tab w:val="left" w:pos="695"/>
              </w:tabs>
              <w:spacing w:before="0" w:after="0" w:line="240" w:lineRule="exact"/>
              <w:ind w:left="694" w:right="0" w:hanging="160"/>
              <w:jc w:val="left"/>
              <w:rPr>
                <w:sz w:val="21"/>
              </w:rPr>
            </w:pPr>
            <w:r>
              <w:rPr>
                <w:sz w:val="21"/>
              </w:rPr>
              <w:t>考核以完成时间计算成绩。</w:t>
            </w:r>
          </w:p>
          <w:p>
            <w:pPr>
              <w:pStyle w:val="7"/>
              <w:numPr>
                <w:ilvl w:val="0"/>
                <w:numId w:val="3"/>
              </w:numPr>
              <w:tabs>
                <w:tab w:val="left" w:pos="695"/>
              </w:tabs>
              <w:spacing w:before="0" w:after="0" w:line="262" w:lineRule="exact"/>
              <w:ind w:left="694" w:right="0" w:hanging="160"/>
              <w:jc w:val="left"/>
              <w:rPr>
                <w:sz w:val="21"/>
              </w:rPr>
            </w:pPr>
            <w:r>
              <w:rPr>
                <w:spacing w:val="-11"/>
                <w:sz w:val="21"/>
              </w:rPr>
              <w:t xml:space="preserve">得分超出 </w:t>
            </w:r>
            <w:r>
              <w:rPr>
                <w:rFonts w:ascii="Times New Roman" w:eastAsia="Times New Roman"/>
                <w:sz w:val="21"/>
              </w:rPr>
              <w:t>10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 xml:space="preserve">分的，每递减 </w:t>
            </w:r>
            <w:r>
              <w:rPr>
                <w:rFonts w:ascii="Times New Roman" w:eastAsia="Times New Roman"/>
                <w:sz w:val="21"/>
              </w:rPr>
              <w:t>5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pacing w:val="-14"/>
                <w:sz w:val="21"/>
              </w:rPr>
              <w:t xml:space="preserve">秒增加 </w:t>
            </w:r>
            <w:r>
              <w:rPr>
                <w:rFonts w:ascii="Times New Roman" w:eastAsia="Times New Roman"/>
                <w:sz w:val="21"/>
              </w:rPr>
              <w:t>1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分。</w:t>
            </w:r>
          </w:p>
          <w:p>
            <w:pPr>
              <w:pStyle w:val="7"/>
              <w:spacing w:before="3"/>
              <w:ind w:left="535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5.</w:t>
            </w:r>
            <w:r>
              <w:rPr>
                <w:spacing w:val="-15"/>
                <w:sz w:val="21"/>
              </w:rPr>
              <w:t xml:space="preserve">海拔 </w:t>
            </w:r>
            <w:r>
              <w:rPr>
                <w:rFonts w:ascii="Times New Roman" w:eastAsia="Times New Roman"/>
                <w:sz w:val="21"/>
              </w:rPr>
              <w:t xml:space="preserve">2100-3000 </w:t>
            </w:r>
            <w:r>
              <w:rPr>
                <w:spacing w:val="-8"/>
                <w:sz w:val="21"/>
              </w:rPr>
              <w:t xml:space="preserve">米，每增加 </w:t>
            </w:r>
            <w:r>
              <w:rPr>
                <w:rFonts w:ascii="Times New Roman" w:eastAsia="Times New Roman"/>
                <w:sz w:val="21"/>
              </w:rPr>
              <w:t xml:space="preserve">100 </w:t>
            </w:r>
            <w:r>
              <w:rPr>
                <w:spacing w:val="-6"/>
                <w:sz w:val="21"/>
              </w:rPr>
              <w:t xml:space="preserve">米高度标准递增 </w:t>
            </w:r>
            <w:r>
              <w:rPr>
                <w:rFonts w:ascii="Times New Roman" w:eastAsia="Times New Roman"/>
                <w:sz w:val="21"/>
              </w:rPr>
              <w:t xml:space="preserve">3 </w:t>
            </w:r>
            <w:r>
              <w:rPr>
                <w:sz w:val="21"/>
              </w:rPr>
              <w:t>秒，</w:t>
            </w:r>
            <w:r>
              <w:rPr>
                <w:rFonts w:ascii="Times New Roman" w:eastAsia="Times New Roman"/>
                <w:sz w:val="21"/>
              </w:rPr>
              <w:t xml:space="preserve">3100-4000 </w:t>
            </w:r>
            <w:r>
              <w:rPr>
                <w:sz w:val="21"/>
              </w:rPr>
              <w:t>米，</w:t>
            </w:r>
          </w:p>
          <w:p>
            <w:pPr>
              <w:pStyle w:val="7"/>
              <w:spacing w:before="3"/>
              <w:ind w:left="115"/>
              <w:rPr>
                <w:sz w:val="21"/>
              </w:rPr>
            </w:pPr>
            <w:r>
              <w:rPr>
                <w:sz w:val="21"/>
              </w:rPr>
              <w:t xml:space="preserve">每增加 </w:t>
            </w:r>
            <w:r>
              <w:rPr>
                <w:rFonts w:ascii="Times New Roman" w:eastAsia="Times New Roman"/>
                <w:sz w:val="21"/>
              </w:rPr>
              <w:t xml:space="preserve">100 </w:t>
            </w:r>
            <w:r>
              <w:rPr>
                <w:sz w:val="21"/>
              </w:rPr>
              <w:t xml:space="preserve">米高度标准递增 </w:t>
            </w:r>
            <w:r>
              <w:rPr>
                <w:rFonts w:ascii="Times New Roman" w:eastAsia="Times New Roman"/>
                <w:sz w:val="21"/>
              </w:rPr>
              <w:t xml:space="preserve">4 </w:t>
            </w:r>
            <w:r>
              <w:rPr>
                <w:sz w:val="21"/>
              </w:rPr>
              <w:t>秒。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60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3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rPr>
                <w:rFonts w:ascii="PMingLiU"/>
                <w:sz w:val="20"/>
              </w:rPr>
            </w:pPr>
          </w:p>
          <w:p>
            <w:pPr>
              <w:pStyle w:val="7"/>
              <w:spacing w:before="1"/>
              <w:rPr>
                <w:rFonts w:ascii="PMingLiU"/>
                <w:sz w:val="29"/>
              </w:rPr>
            </w:pPr>
          </w:p>
          <w:p>
            <w:pPr>
              <w:pStyle w:val="7"/>
              <w:ind w:left="228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原地跳高</w:t>
            </w:r>
          </w:p>
          <w:p>
            <w:pPr>
              <w:pStyle w:val="7"/>
              <w:spacing w:before="4"/>
              <w:ind w:left="228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（厘米）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263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45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20" w:right="9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47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21" w:right="9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50</w:t>
            </w:r>
          </w:p>
        </w:tc>
        <w:tc>
          <w:tcPr>
            <w:tcW w:w="7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21" w:right="9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53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21" w:right="9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55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19" w:right="9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57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21" w:right="9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60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18" w:right="9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63</w:t>
            </w:r>
          </w:p>
        </w:tc>
        <w:tc>
          <w:tcPr>
            <w:tcW w:w="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119" w:right="9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65</w:t>
            </w:r>
          </w:p>
        </w:tc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3"/>
              <w:rPr>
                <w:rFonts w:ascii="PMingLiU"/>
                <w:sz w:val="14"/>
              </w:rPr>
            </w:pPr>
          </w:p>
          <w:p>
            <w:pPr>
              <w:pStyle w:val="7"/>
              <w:ind w:left="89" w:right="5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1" w:hRule="atLeast"/>
        </w:trPr>
        <w:tc>
          <w:tcPr>
            <w:tcW w:w="460" w:type="dxa"/>
            <w:vMerge w:val="continue"/>
            <w:tcBorders>
              <w:top w:val="nil"/>
              <w:bottom w:val="single" w:color="auto" w:sz="4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3" w:type="dxa"/>
            <w:vMerge w:val="continue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7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auto" w:sz="4" w:space="0"/>
            </w:tcBorders>
          </w:tcPr>
          <w:p>
            <w:pPr>
              <w:pStyle w:val="7"/>
              <w:numPr>
                <w:ilvl w:val="0"/>
                <w:numId w:val="4"/>
              </w:numPr>
              <w:tabs>
                <w:tab w:val="left" w:pos="695"/>
              </w:tabs>
              <w:spacing w:before="152" w:after="0" w:line="255" w:lineRule="exact"/>
              <w:ind w:left="694" w:right="0" w:hanging="160"/>
              <w:jc w:val="left"/>
              <w:rPr>
                <w:sz w:val="21"/>
              </w:rPr>
            </w:pPr>
            <w:r>
              <w:rPr>
                <w:sz w:val="21"/>
              </w:rPr>
              <w:t>单个或分组考核。</w:t>
            </w:r>
          </w:p>
          <w:p>
            <w:pPr>
              <w:pStyle w:val="7"/>
              <w:numPr>
                <w:ilvl w:val="0"/>
                <w:numId w:val="4"/>
              </w:numPr>
              <w:tabs>
                <w:tab w:val="left" w:pos="695"/>
              </w:tabs>
              <w:spacing w:before="8" w:after="0" w:line="213" w:lineRule="auto"/>
              <w:ind w:left="115" w:right="-29" w:firstLine="419"/>
              <w:jc w:val="left"/>
              <w:rPr>
                <w:sz w:val="21"/>
              </w:rPr>
            </w:pPr>
            <w:r>
              <w:rPr>
                <w:sz w:val="21"/>
              </w:rPr>
              <w:t>考生双脚站立靠墙，单手伸直标记中指最高触墙点（示指高度</w:t>
            </w:r>
            <w:r>
              <w:rPr>
                <w:spacing w:val="-105"/>
                <w:sz w:val="21"/>
              </w:rPr>
              <w:t>）</w:t>
            </w:r>
            <w:r>
              <w:rPr>
                <w:sz w:val="21"/>
              </w:rPr>
              <w:t>，双脚</w:t>
            </w:r>
            <w:r>
              <w:rPr>
                <w:spacing w:val="-3"/>
                <w:sz w:val="21"/>
              </w:rPr>
              <w:t>立定垂直跳起，以单手指尖触墙，测量示指高度与跳起触墙高度之间的距离。</w:t>
            </w:r>
            <w:r>
              <w:rPr>
                <w:spacing w:val="-5"/>
                <w:sz w:val="21"/>
              </w:rPr>
              <w:t xml:space="preserve">两次测试，记录成绩较好的 </w:t>
            </w:r>
            <w:r>
              <w:rPr>
                <w:rFonts w:ascii="Times New Roman" w:eastAsia="Times New Roman"/>
                <w:sz w:val="21"/>
              </w:rPr>
              <w:t>1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次。</w:t>
            </w:r>
          </w:p>
          <w:p>
            <w:pPr>
              <w:pStyle w:val="7"/>
              <w:numPr>
                <w:ilvl w:val="0"/>
                <w:numId w:val="4"/>
              </w:numPr>
              <w:tabs>
                <w:tab w:val="left" w:pos="695"/>
              </w:tabs>
              <w:spacing w:before="0" w:after="0" w:line="240" w:lineRule="exact"/>
              <w:ind w:left="694" w:right="0" w:hanging="160"/>
              <w:jc w:val="left"/>
              <w:rPr>
                <w:sz w:val="21"/>
              </w:rPr>
            </w:pPr>
            <w:r>
              <w:rPr>
                <w:sz w:val="21"/>
              </w:rPr>
              <w:t>考核以完成跳起高度计算成绩。</w:t>
            </w:r>
          </w:p>
          <w:p>
            <w:pPr>
              <w:pStyle w:val="7"/>
              <w:numPr>
                <w:ilvl w:val="0"/>
                <w:numId w:val="4"/>
              </w:numPr>
              <w:tabs>
                <w:tab w:val="left" w:pos="695"/>
              </w:tabs>
              <w:spacing w:before="0" w:after="0" w:line="262" w:lineRule="exact"/>
              <w:ind w:left="694" w:right="0" w:hanging="160"/>
              <w:jc w:val="left"/>
              <w:rPr>
                <w:sz w:val="21"/>
              </w:rPr>
            </w:pPr>
            <w:r>
              <w:rPr>
                <w:spacing w:val="-11"/>
                <w:sz w:val="21"/>
              </w:rPr>
              <w:t xml:space="preserve">得分超出 </w:t>
            </w:r>
            <w:r>
              <w:rPr>
                <w:rFonts w:ascii="Times New Roman" w:eastAsia="Times New Roman"/>
                <w:sz w:val="21"/>
              </w:rPr>
              <w:t>10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 xml:space="preserve">分的，每递增 </w:t>
            </w:r>
            <w:r>
              <w:rPr>
                <w:rFonts w:ascii="Times New Roman" w:eastAsia="Times New Roman"/>
                <w:sz w:val="21"/>
              </w:rPr>
              <w:t>3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pacing w:val="-11"/>
                <w:sz w:val="21"/>
              </w:rPr>
              <w:t xml:space="preserve">厘米增加 </w:t>
            </w:r>
            <w:r>
              <w:rPr>
                <w:rFonts w:ascii="Times New Roman" w:eastAsia="Times New Roman"/>
                <w:sz w:val="21"/>
              </w:rPr>
              <w:t>1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分。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153" w:line="458" w:lineRule="auto"/>
              <w:ind w:left="121" w:right="96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备注</w:t>
            </w:r>
          </w:p>
        </w:tc>
        <w:tc>
          <w:tcPr>
            <w:tcW w:w="86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numPr>
                <w:ilvl w:val="0"/>
                <w:numId w:val="5"/>
              </w:numPr>
              <w:tabs>
                <w:tab w:val="left" w:pos="695"/>
              </w:tabs>
              <w:spacing w:before="186" w:after="0" w:line="255" w:lineRule="exact"/>
              <w:ind w:left="694" w:right="0" w:hanging="160"/>
              <w:jc w:val="left"/>
              <w:rPr>
                <w:sz w:val="21"/>
              </w:rPr>
            </w:pPr>
            <w:r>
              <w:rPr>
                <w:sz w:val="21"/>
              </w:rPr>
              <w:t>任一项达不到最低分值的视为</w:t>
            </w:r>
            <w:r>
              <w:rPr>
                <w:rFonts w:ascii="Times New Roman" w:hAnsi="Times New Roman" w:eastAsia="Times New Roman"/>
                <w:sz w:val="21"/>
              </w:rPr>
              <w:t>“</w:t>
            </w:r>
            <w:r>
              <w:rPr>
                <w:sz w:val="21"/>
              </w:rPr>
              <w:t>不合格</w:t>
            </w:r>
            <w:r>
              <w:rPr>
                <w:rFonts w:ascii="Times New Roman" w:hAnsi="Times New Roman" w:eastAsia="Times New Roman"/>
                <w:sz w:val="21"/>
              </w:rPr>
              <w:t>”</w:t>
            </w:r>
            <w:r>
              <w:rPr>
                <w:sz w:val="21"/>
              </w:rPr>
              <w:t>。</w:t>
            </w:r>
          </w:p>
          <w:p>
            <w:pPr>
              <w:pStyle w:val="7"/>
              <w:numPr>
                <w:ilvl w:val="0"/>
                <w:numId w:val="5"/>
              </w:numPr>
              <w:tabs>
                <w:tab w:val="left" w:pos="695"/>
              </w:tabs>
              <w:spacing w:before="0" w:after="0" w:line="240" w:lineRule="exact"/>
              <w:ind w:left="694" w:right="0" w:hanging="160"/>
              <w:jc w:val="left"/>
              <w:rPr>
                <w:sz w:val="21"/>
              </w:rPr>
            </w:pPr>
            <w:r>
              <w:rPr>
                <w:spacing w:val="-7"/>
                <w:sz w:val="21"/>
              </w:rPr>
              <w:t xml:space="preserve">高原地区应在海拔 </w:t>
            </w:r>
            <w:r>
              <w:rPr>
                <w:rFonts w:ascii="Times New Roman" w:eastAsia="Times New Roman"/>
                <w:sz w:val="21"/>
              </w:rPr>
              <w:t>4000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米以下集中组织体能测试。</w:t>
            </w:r>
          </w:p>
          <w:p>
            <w:pPr>
              <w:pStyle w:val="7"/>
              <w:numPr>
                <w:ilvl w:val="0"/>
                <w:numId w:val="5"/>
              </w:numPr>
              <w:tabs>
                <w:tab w:val="left" w:pos="695"/>
              </w:tabs>
              <w:spacing w:before="0" w:after="0" w:line="240" w:lineRule="exact"/>
              <w:ind w:left="694" w:right="0" w:hanging="160"/>
              <w:jc w:val="left"/>
              <w:rPr>
                <w:sz w:val="21"/>
              </w:rPr>
            </w:pPr>
            <w:r>
              <w:rPr>
                <w:sz w:val="21"/>
              </w:rPr>
              <w:t>高原地区消防员招录中“单杠引体向上、原地跳高”按照内地标准执行。</w:t>
            </w:r>
          </w:p>
          <w:p>
            <w:pPr>
              <w:pStyle w:val="7"/>
              <w:numPr>
                <w:ilvl w:val="0"/>
                <w:numId w:val="5"/>
              </w:numPr>
              <w:tabs>
                <w:tab w:val="left" w:pos="695"/>
              </w:tabs>
              <w:spacing w:before="0" w:after="0" w:line="240" w:lineRule="exact"/>
              <w:ind w:left="694" w:right="0" w:hanging="160"/>
              <w:jc w:val="left"/>
              <w:rPr>
                <w:sz w:val="21"/>
              </w:rPr>
            </w:pPr>
            <w:r>
              <w:rPr>
                <w:sz w:val="21"/>
              </w:rPr>
              <w:t>测试项目及标准中“</w:t>
            </w:r>
            <w:r>
              <w:rPr>
                <w:sz w:val="21"/>
              </w:rPr>
              <w:t>以上”“</w:t>
            </w:r>
            <w:r>
              <w:rPr>
                <w:sz w:val="21"/>
              </w:rPr>
              <w:t>以下”</w:t>
            </w:r>
            <w:r>
              <w:rPr>
                <w:sz w:val="21"/>
              </w:rPr>
              <w:t>均含本级、本数。</w:t>
            </w:r>
          </w:p>
        </w:tc>
      </w:tr>
    </w:tbl>
    <w:p>
      <w:pPr>
        <w:spacing w:after="0" w:line="262" w:lineRule="exact"/>
        <w:jc w:val="left"/>
        <w:rPr>
          <w:sz w:val="21"/>
        </w:rPr>
        <w:sectPr>
          <w:type w:val="continuous"/>
          <w:pgSz w:w="11910" w:h="16840"/>
          <w:pgMar w:top="1560" w:right="1320" w:bottom="280" w:left="1340" w:header="720" w:footer="720" w:gutter="0"/>
        </w:sectPr>
      </w:pPr>
    </w:p>
    <w:p>
      <w:pPr>
        <w:pStyle w:val="2"/>
        <w:spacing w:before="10" w:after="1"/>
        <w:rPr>
          <w:rFonts w:ascii="Times New Roman"/>
          <w:sz w:val="8"/>
        </w:rPr>
      </w:pPr>
    </w:p>
    <w:tbl>
      <w:tblPr>
        <w:tblStyle w:val="4"/>
        <w:tblW w:w="8973" w:type="dxa"/>
        <w:tblInd w:w="139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1560"/>
        <w:gridCol w:w="4058"/>
        <w:gridCol w:w="679"/>
        <w:gridCol w:w="679"/>
        <w:gridCol w:w="679"/>
        <w:gridCol w:w="6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973" w:type="dxa"/>
            <w:gridSpan w:val="7"/>
            <w:tcBorders>
              <w:bottom w:val="single" w:color="000000" w:sz="6" w:space="0"/>
            </w:tcBorders>
          </w:tcPr>
          <w:p>
            <w:pPr>
              <w:pStyle w:val="7"/>
              <w:spacing w:before="170"/>
              <w:ind w:left="2506" w:right="2476"/>
              <w:jc w:val="center"/>
              <w:rPr>
                <w:sz w:val="28"/>
              </w:rPr>
            </w:pPr>
            <w:r>
              <w:rPr>
                <w:sz w:val="28"/>
              </w:rPr>
              <w:t>二、岗位适应性测试项目和标准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2200" w:type="dxa"/>
            <w:gridSpan w:val="2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7"/>
              <w:rPr>
                <w:rFonts w:ascii="Times New Roman"/>
                <w:sz w:val="18"/>
              </w:rPr>
            </w:pPr>
          </w:p>
          <w:p>
            <w:pPr>
              <w:pStyle w:val="7"/>
              <w:tabs>
                <w:tab w:val="left" w:pos="440"/>
              </w:tabs>
              <w:ind w:left="20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项</w:t>
            </w:r>
            <w:r>
              <w:rPr>
                <w:rFonts w:hint="eastAsia" w:ascii="黑体" w:eastAsia="黑体"/>
                <w:sz w:val="21"/>
              </w:rPr>
              <w:tab/>
            </w:r>
            <w:r>
              <w:rPr>
                <w:rFonts w:hint="eastAsia" w:ascii="黑体" w:eastAsia="黑体"/>
                <w:sz w:val="21"/>
              </w:rPr>
              <w:t>目</w:t>
            </w:r>
          </w:p>
        </w:tc>
        <w:tc>
          <w:tcPr>
            <w:tcW w:w="40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7"/>
              <w:rPr>
                <w:rFonts w:ascii="Times New Roman"/>
                <w:sz w:val="18"/>
              </w:rPr>
            </w:pPr>
          </w:p>
          <w:p>
            <w:pPr>
              <w:pStyle w:val="7"/>
              <w:ind w:left="1595" w:right="1567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测试办法</w:t>
            </w:r>
          </w:p>
        </w:tc>
        <w:tc>
          <w:tcPr>
            <w:tcW w:w="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7"/>
              <w:rPr>
                <w:rFonts w:ascii="Times New Roman"/>
                <w:sz w:val="18"/>
              </w:rPr>
            </w:pPr>
          </w:p>
          <w:p>
            <w:pPr>
              <w:pStyle w:val="7"/>
              <w:ind w:left="137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优秀</w:t>
            </w:r>
          </w:p>
        </w:tc>
        <w:tc>
          <w:tcPr>
            <w:tcW w:w="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7"/>
              <w:rPr>
                <w:rFonts w:ascii="Times New Roman"/>
                <w:sz w:val="18"/>
              </w:rPr>
            </w:pPr>
          </w:p>
          <w:p>
            <w:pPr>
              <w:pStyle w:val="7"/>
              <w:ind w:left="102" w:right="71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良好</w:t>
            </w:r>
          </w:p>
        </w:tc>
        <w:tc>
          <w:tcPr>
            <w:tcW w:w="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7"/>
              <w:rPr>
                <w:rFonts w:ascii="Times New Roman"/>
                <w:sz w:val="18"/>
              </w:rPr>
            </w:pPr>
          </w:p>
          <w:p>
            <w:pPr>
              <w:pStyle w:val="7"/>
              <w:ind w:left="138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中等</w:t>
            </w:r>
          </w:p>
        </w:tc>
        <w:tc>
          <w:tcPr>
            <w:tcW w:w="6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7"/>
              <w:rPr>
                <w:rFonts w:ascii="Times New Roman"/>
                <w:sz w:val="18"/>
              </w:rPr>
            </w:pPr>
          </w:p>
          <w:p>
            <w:pPr>
              <w:pStyle w:val="7"/>
              <w:ind w:left="100" w:right="62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一般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1" w:hRule="atLeast"/>
        </w:trPr>
        <w:tc>
          <w:tcPr>
            <w:tcW w:w="640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69" w:line="458" w:lineRule="auto"/>
              <w:ind w:left="215" w:right="190"/>
              <w:rPr>
                <w:sz w:val="21"/>
              </w:rPr>
            </w:pPr>
            <w:r>
              <w:rPr>
                <w:sz w:val="21"/>
              </w:rPr>
              <w:t>男性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17"/>
              </w:rPr>
            </w:pPr>
          </w:p>
          <w:p>
            <w:pPr>
              <w:pStyle w:val="7"/>
              <w:ind w:left="136" w:right="107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负重登六楼</w:t>
            </w:r>
          </w:p>
        </w:tc>
        <w:tc>
          <w:tcPr>
            <w:tcW w:w="40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7" w:line="242" w:lineRule="auto"/>
              <w:ind w:left="114" w:right="81" w:firstLine="420"/>
              <w:jc w:val="both"/>
              <w:rPr>
                <w:sz w:val="21"/>
              </w:rPr>
            </w:pPr>
            <w:r>
              <w:rPr>
                <w:spacing w:val="2"/>
                <w:sz w:val="21"/>
              </w:rPr>
              <w:t xml:space="preserve">考生佩戴消防头盔及消防安全腰带， </w:t>
            </w:r>
            <w:r>
              <w:rPr>
                <w:spacing w:val="-11"/>
                <w:sz w:val="21"/>
              </w:rPr>
              <w:t xml:space="preserve">手提两盘 </w:t>
            </w:r>
            <w:r>
              <w:rPr>
                <w:rFonts w:ascii="Times New Roman" w:eastAsia="Times New Roman"/>
                <w:sz w:val="21"/>
              </w:rPr>
              <w:t xml:space="preserve">65 </w:t>
            </w:r>
            <w:r>
              <w:rPr>
                <w:spacing w:val="-7"/>
                <w:sz w:val="21"/>
              </w:rPr>
              <w:t>毫米口径水带，从一楼楼梯口</w:t>
            </w:r>
            <w:r>
              <w:rPr>
                <w:sz w:val="21"/>
              </w:rPr>
              <w:t>登至六楼楼梯口。记录时间。</w:t>
            </w:r>
          </w:p>
        </w:tc>
        <w:tc>
          <w:tcPr>
            <w:tcW w:w="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167"/>
              <w:ind w:left="123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1′15″</w:t>
            </w:r>
          </w:p>
        </w:tc>
        <w:tc>
          <w:tcPr>
            <w:tcW w:w="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167"/>
              <w:ind w:left="104" w:right="71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1′30″</w:t>
            </w:r>
          </w:p>
        </w:tc>
        <w:tc>
          <w:tcPr>
            <w:tcW w:w="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167"/>
              <w:ind w:left="123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1′40″</w:t>
            </w:r>
          </w:p>
        </w:tc>
        <w:tc>
          <w:tcPr>
            <w:tcW w:w="6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167"/>
              <w:ind w:left="104" w:right="62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1′50″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1" w:hRule="atLeast"/>
        </w:trPr>
        <w:tc>
          <w:tcPr>
            <w:tcW w:w="640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42" w:lineRule="auto"/>
              <w:ind w:left="576" w:right="126" w:hanging="420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原地攀登六米拉梯</w:t>
            </w:r>
          </w:p>
        </w:tc>
        <w:tc>
          <w:tcPr>
            <w:tcW w:w="40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7"/>
              <w:spacing w:line="242" w:lineRule="auto"/>
              <w:ind w:left="114" w:right="81" w:firstLine="420"/>
              <w:jc w:val="both"/>
              <w:rPr>
                <w:sz w:val="21"/>
              </w:rPr>
            </w:pPr>
            <w:r>
              <w:rPr>
                <w:sz w:val="21"/>
              </w:rPr>
              <w:t>考生穿着全套消防员防护装具，扣好安全绳，从原地逐级攀登架设在训练塔窗口的六米拉梯，并进入二楼平台。记录时间。</w:t>
            </w:r>
          </w:p>
        </w:tc>
        <w:tc>
          <w:tcPr>
            <w:tcW w:w="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167"/>
              <w:ind w:left="198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10″</w:t>
            </w:r>
          </w:p>
        </w:tc>
        <w:tc>
          <w:tcPr>
            <w:tcW w:w="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167"/>
              <w:ind w:left="104" w:right="71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15″</w:t>
            </w:r>
          </w:p>
        </w:tc>
        <w:tc>
          <w:tcPr>
            <w:tcW w:w="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167"/>
              <w:ind w:left="199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20″</w:t>
            </w:r>
          </w:p>
        </w:tc>
        <w:tc>
          <w:tcPr>
            <w:tcW w:w="6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167"/>
              <w:ind w:left="102" w:right="62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0" w:hRule="atLeast"/>
        </w:trPr>
        <w:tc>
          <w:tcPr>
            <w:tcW w:w="640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23"/>
              </w:rPr>
            </w:pPr>
          </w:p>
          <w:p>
            <w:pPr>
              <w:pStyle w:val="7"/>
              <w:ind w:left="136" w:right="108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黑暗环境搜寻</w:t>
            </w:r>
          </w:p>
        </w:tc>
        <w:tc>
          <w:tcPr>
            <w:tcW w:w="40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7"/>
              <w:spacing w:before="1" w:line="242" w:lineRule="auto"/>
              <w:ind w:left="114" w:right="81" w:firstLine="420"/>
              <w:jc w:val="both"/>
              <w:rPr>
                <w:sz w:val="21"/>
              </w:rPr>
            </w:pPr>
            <w:r>
              <w:rPr>
                <w:spacing w:val="2"/>
                <w:sz w:val="21"/>
              </w:rPr>
              <w:t>考生穿着全套消防员防护装具，从长</w:t>
            </w:r>
            <w:r>
              <w:rPr>
                <w:spacing w:val="-18"/>
                <w:sz w:val="21"/>
              </w:rPr>
              <w:t xml:space="preserve">度为 </w:t>
            </w:r>
            <w:r>
              <w:rPr>
                <w:rFonts w:ascii="Times New Roman" w:eastAsia="Times New Roman"/>
                <w:sz w:val="21"/>
              </w:rPr>
              <w:t xml:space="preserve">20 </w:t>
            </w:r>
            <w:r>
              <w:rPr>
                <w:spacing w:val="-9"/>
                <w:sz w:val="21"/>
              </w:rPr>
              <w:t xml:space="preserve">米的封闭式 </w:t>
            </w:r>
            <w:r>
              <w:rPr>
                <w:rFonts w:ascii="Times New Roman" w:eastAsia="Times New Roman"/>
                <w:sz w:val="21"/>
              </w:rPr>
              <w:t xml:space="preserve">L </w:t>
            </w:r>
            <w:r>
              <w:rPr>
                <w:spacing w:val="-10"/>
                <w:sz w:val="21"/>
              </w:rPr>
              <w:t>型通道一侧进入，以</w:t>
            </w:r>
            <w:r>
              <w:rPr>
                <w:spacing w:val="-3"/>
                <w:sz w:val="21"/>
              </w:rPr>
              <w:t xml:space="preserve">双手双膝匍匐前进的姿势从 </w:t>
            </w:r>
            <w:r>
              <w:rPr>
                <w:rFonts w:ascii="Times New Roman" w:eastAsia="Times New Roman"/>
                <w:sz w:val="21"/>
              </w:rPr>
              <w:t xml:space="preserve">L </w:t>
            </w:r>
            <w:r>
              <w:rPr>
                <w:spacing w:val="-3"/>
                <w:sz w:val="21"/>
              </w:rPr>
              <w:t>型通道另一</w:t>
            </w:r>
            <w:r>
              <w:rPr>
                <w:sz w:val="21"/>
              </w:rPr>
              <w:t>侧穿出。记录时间。</w:t>
            </w:r>
          </w:p>
        </w:tc>
        <w:tc>
          <w:tcPr>
            <w:tcW w:w="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7"/>
              <w:rPr>
                <w:rFonts w:ascii="Times New Roman"/>
                <w:sz w:val="20"/>
              </w:rPr>
            </w:pPr>
          </w:p>
          <w:p>
            <w:pPr>
              <w:pStyle w:val="7"/>
              <w:ind w:left="198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38″</w:t>
            </w:r>
          </w:p>
        </w:tc>
        <w:tc>
          <w:tcPr>
            <w:tcW w:w="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7"/>
              <w:rPr>
                <w:rFonts w:ascii="Times New Roman"/>
                <w:sz w:val="20"/>
              </w:rPr>
            </w:pPr>
          </w:p>
          <w:p>
            <w:pPr>
              <w:pStyle w:val="7"/>
              <w:ind w:left="104" w:right="71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40″</w:t>
            </w:r>
          </w:p>
        </w:tc>
        <w:tc>
          <w:tcPr>
            <w:tcW w:w="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7"/>
              <w:rPr>
                <w:rFonts w:ascii="Times New Roman"/>
                <w:sz w:val="20"/>
              </w:rPr>
            </w:pPr>
          </w:p>
          <w:p>
            <w:pPr>
              <w:pStyle w:val="7"/>
              <w:ind w:left="199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42″</w:t>
            </w:r>
          </w:p>
        </w:tc>
        <w:tc>
          <w:tcPr>
            <w:tcW w:w="6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7"/>
              <w:rPr>
                <w:rFonts w:ascii="Times New Roman"/>
                <w:sz w:val="20"/>
              </w:rPr>
            </w:pPr>
          </w:p>
          <w:p>
            <w:pPr>
              <w:pStyle w:val="7"/>
              <w:ind w:left="102" w:right="62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45″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3" w:hRule="atLeast"/>
        </w:trPr>
        <w:tc>
          <w:tcPr>
            <w:tcW w:w="640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5"/>
              <w:rPr>
                <w:rFonts w:ascii="Times New Roman"/>
                <w:sz w:val="21"/>
              </w:rPr>
            </w:pPr>
          </w:p>
          <w:p>
            <w:pPr>
              <w:pStyle w:val="7"/>
              <w:ind w:left="136" w:right="108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拖拽</w:t>
            </w:r>
          </w:p>
        </w:tc>
        <w:tc>
          <w:tcPr>
            <w:tcW w:w="40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9"/>
              <w:rPr>
                <w:rFonts w:ascii="Times New Roman"/>
                <w:sz w:val="25"/>
              </w:rPr>
            </w:pPr>
          </w:p>
          <w:p>
            <w:pPr>
              <w:pStyle w:val="7"/>
              <w:spacing w:before="1" w:line="242" w:lineRule="auto"/>
              <w:ind w:left="114" w:right="81" w:firstLine="420"/>
              <w:rPr>
                <w:sz w:val="21"/>
              </w:rPr>
            </w:pPr>
            <w:r>
              <w:rPr>
                <w:sz w:val="21"/>
              </w:rPr>
              <w:t>考生佩戴消防头盔及消防安全腰带， 将</w:t>
            </w:r>
            <w:r>
              <w:rPr>
                <w:rFonts w:ascii="Times New Roman" w:eastAsia="Times New Roman"/>
                <w:sz w:val="21"/>
              </w:rPr>
              <w:t xml:space="preserve">60 </w:t>
            </w:r>
            <w:r>
              <w:rPr>
                <w:sz w:val="21"/>
              </w:rPr>
              <w:t>公斤重的假人从起点线拖拽至距离起</w:t>
            </w:r>
          </w:p>
          <w:p>
            <w:pPr>
              <w:pStyle w:val="7"/>
              <w:spacing w:before="1" w:line="242" w:lineRule="auto"/>
              <w:ind w:left="114" w:right="84"/>
              <w:rPr>
                <w:sz w:val="21"/>
              </w:rPr>
            </w:pPr>
            <w:r>
              <w:rPr>
                <w:spacing w:val="-18"/>
                <w:sz w:val="21"/>
              </w:rPr>
              <w:t xml:space="preserve">点线 </w:t>
            </w:r>
            <w:r>
              <w:rPr>
                <w:rFonts w:ascii="Times New Roman" w:eastAsia="Times New Roman"/>
                <w:sz w:val="21"/>
              </w:rPr>
              <w:t xml:space="preserve">10 </w:t>
            </w:r>
            <w:r>
              <w:rPr>
                <w:spacing w:val="-8"/>
                <w:sz w:val="21"/>
              </w:rPr>
              <w:t>米处的终点线</w:t>
            </w:r>
            <w:r>
              <w:rPr>
                <w:sz w:val="21"/>
              </w:rPr>
              <w:t>（</w:t>
            </w:r>
            <w:r>
              <w:rPr>
                <w:spacing w:val="-2"/>
                <w:sz w:val="21"/>
              </w:rPr>
              <w:t>假人整体越过终点</w:t>
            </w:r>
            <w:r>
              <w:rPr>
                <w:sz w:val="21"/>
              </w:rPr>
              <w:t>线</w:t>
            </w:r>
            <w:r>
              <w:rPr>
                <w:spacing w:val="-105"/>
                <w:sz w:val="21"/>
              </w:rPr>
              <w:t>）</w:t>
            </w:r>
            <w:r>
              <w:rPr>
                <w:sz w:val="21"/>
              </w:rPr>
              <w:t>。记录时间。</w:t>
            </w:r>
          </w:p>
        </w:tc>
        <w:tc>
          <w:tcPr>
            <w:tcW w:w="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18"/>
              </w:rPr>
            </w:pPr>
          </w:p>
          <w:p>
            <w:pPr>
              <w:pStyle w:val="7"/>
              <w:ind w:left="198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12″</w:t>
            </w:r>
          </w:p>
        </w:tc>
        <w:tc>
          <w:tcPr>
            <w:tcW w:w="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18"/>
              </w:rPr>
            </w:pPr>
          </w:p>
          <w:p>
            <w:pPr>
              <w:pStyle w:val="7"/>
              <w:ind w:left="104" w:right="71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13″</w:t>
            </w:r>
          </w:p>
        </w:tc>
        <w:tc>
          <w:tcPr>
            <w:tcW w:w="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18"/>
              </w:rPr>
            </w:pPr>
          </w:p>
          <w:p>
            <w:pPr>
              <w:pStyle w:val="7"/>
              <w:ind w:left="199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14″</w:t>
            </w:r>
          </w:p>
        </w:tc>
        <w:tc>
          <w:tcPr>
            <w:tcW w:w="6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18"/>
              </w:rPr>
            </w:pPr>
          </w:p>
          <w:p>
            <w:pPr>
              <w:pStyle w:val="7"/>
              <w:ind w:left="102" w:right="62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7" w:hRule="atLeast"/>
        </w:trPr>
        <w:tc>
          <w:tcPr>
            <w:tcW w:w="640" w:type="dxa"/>
            <w:tcBorders>
              <w:top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7"/>
              <w:rPr>
                <w:rFonts w:ascii="Times New Roman"/>
                <w:sz w:val="16"/>
              </w:rPr>
            </w:pPr>
          </w:p>
          <w:p>
            <w:pPr>
              <w:pStyle w:val="7"/>
              <w:spacing w:line="242" w:lineRule="auto"/>
              <w:ind w:left="215" w:right="190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备注</w:t>
            </w:r>
          </w:p>
        </w:tc>
        <w:tc>
          <w:tcPr>
            <w:tcW w:w="8333" w:type="dxa"/>
            <w:gridSpan w:val="6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22"/>
              </w:rPr>
            </w:pPr>
          </w:p>
          <w:p>
            <w:pPr>
              <w:pStyle w:val="7"/>
              <w:numPr>
                <w:ilvl w:val="0"/>
                <w:numId w:val="6"/>
              </w:numPr>
              <w:tabs>
                <w:tab w:val="left" w:pos="695"/>
              </w:tabs>
              <w:spacing w:before="0" w:after="0" w:line="240" w:lineRule="auto"/>
              <w:ind w:left="694" w:right="0" w:hanging="160"/>
              <w:jc w:val="left"/>
              <w:rPr>
                <w:sz w:val="21"/>
              </w:rPr>
            </w:pPr>
            <w:r>
              <w:rPr>
                <w:sz w:val="21"/>
              </w:rPr>
              <w:t>任一项达不到</w:t>
            </w:r>
            <w:r>
              <w:rPr>
                <w:rFonts w:ascii="Times New Roman" w:hAnsi="Times New Roman" w:eastAsia="Times New Roman"/>
                <w:sz w:val="21"/>
              </w:rPr>
              <w:t>“</w:t>
            </w:r>
            <w:r>
              <w:rPr>
                <w:sz w:val="21"/>
              </w:rPr>
              <w:t>一般</w:t>
            </w:r>
            <w:r>
              <w:rPr>
                <w:rFonts w:ascii="Times New Roman" w:hAnsi="Times New Roman" w:eastAsia="Times New Roman"/>
                <w:sz w:val="21"/>
              </w:rPr>
              <w:t>”</w:t>
            </w:r>
            <w:r>
              <w:rPr>
                <w:sz w:val="21"/>
              </w:rPr>
              <w:t>标准的视为</w:t>
            </w:r>
            <w:r>
              <w:rPr>
                <w:rFonts w:ascii="Times New Roman" w:hAnsi="Times New Roman" w:eastAsia="Times New Roman"/>
                <w:sz w:val="21"/>
              </w:rPr>
              <w:t>“</w:t>
            </w:r>
            <w:r>
              <w:rPr>
                <w:sz w:val="21"/>
              </w:rPr>
              <w:t>不合格</w:t>
            </w:r>
            <w:r>
              <w:rPr>
                <w:rFonts w:ascii="Times New Roman" w:hAnsi="Times New Roman" w:eastAsia="Times New Roman"/>
                <w:sz w:val="21"/>
              </w:rPr>
              <w:t>”</w:t>
            </w:r>
            <w:r>
              <w:rPr>
                <w:sz w:val="21"/>
              </w:rPr>
              <w:t>。</w:t>
            </w:r>
          </w:p>
          <w:p>
            <w:pPr>
              <w:pStyle w:val="7"/>
              <w:numPr>
                <w:ilvl w:val="0"/>
                <w:numId w:val="6"/>
              </w:numPr>
              <w:tabs>
                <w:tab w:val="left" w:pos="695"/>
              </w:tabs>
              <w:spacing w:before="4" w:after="0" w:line="240" w:lineRule="auto"/>
              <w:ind w:left="694" w:right="0" w:hanging="160"/>
              <w:jc w:val="left"/>
              <w:rPr>
                <w:sz w:val="21"/>
              </w:rPr>
            </w:pPr>
            <w:r>
              <w:rPr>
                <w:spacing w:val="-7"/>
                <w:sz w:val="21"/>
              </w:rPr>
              <w:t xml:space="preserve">高原地区应在海拔 </w:t>
            </w:r>
            <w:r>
              <w:rPr>
                <w:rFonts w:ascii="Times New Roman" w:eastAsia="Times New Roman"/>
                <w:sz w:val="21"/>
              </w:rPr>
              <w:t>4000</w:t>
            </w:r>
            <w:r>
              <w:rPr>
                <w:rFonts w:ascii="Times New Roman" w:eastAsia="Times New Roman"/>
                <w:spacing w:val="-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米以下集中组织适应性测试，海拔 </w:t>
            </w:r>
            <w:r>
              <w:rPr>
                <w:rFonts w:ascii="Times New Roman" w:eastAsia="Times New Roman"/>
                <w:sz w:val="21"/>
              </w:rPr>
              <w:t>2000-3000</w:t>
            </w:r>
            <w:r>
              <w:rPr>
                <w:rFonts w:ascii="Times New Roman" w:eastAsia="Times New Roman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米，每增加</w:t>
            </w:r>
          </w:p>
          <w:p>
            <w:pPr>
              <w:pStyle w:val="7"/>
              <w:spacing w:before="3"/>
              <w:ind w:left="115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100 </w:t>
            </w:r>
            <w:r>
              <w:rPr>
                <w:sz w:val="21"/>
              </w:rPr>
              <w:t xml:space="preserve">米高度标准递增 </w:t>
            </w:r>
            <w:r>
              <w:rPr>
                <w:rFonts w:ascii="Times New Roman" w:eastAsia="Times New Roman"/>
                <w:sz w:val="21"/>
              </w:rPr>
              <w:t xml:space="preserve">3 </w:t>
            </w:r>
            <w:r>
              <w:rPr>
                <w:sz w:val="21"/>
              </w:rPr>
              <w:t>秒，</w:t>
            </w:r>
            <w:r>
              <w:rPr>
                <w:rFonts w:ascii="Times New Roman" w:eastAsia="Times New Roman"/>
                <w:sz w:val="21"/>
              </w:rPr>
              <w:t xml:space="preserve">3100-4000 </w:t>
            </w:r>
            <w:r>
              <w:rPr>
                <w:sz w:val="21"/>
              </w:rPr>
              <w:t xml:space="preserve">米，每增加 </w:t>
            </w:r>
            <w:r>
              <w:rPr>
                <w:rFonts w:ascii="Times New Roman" w:eastAsia="Times New Roman"/>
                <w:sz w:val="21"/>
              </w:rPr>
              <w:t xml:space="preserve">100 </w:t>
            </w:r>
            <w:r>
              <w:rPr>
                <w:sz w:val="21"/>
              </w:rPr>
              <w:t xml:space="preserve">米高度标准递增 </w:t>
            </w:r>
            <w:r>
              <w:rPr>
                <w:rFonts w:ascii="Times New Roman" w:eastAsia="Times New Roman"/>
                <w:sz w:val="21"/>
              </w:rPr>
              <w:t xml:space="preserve">4 </w:t>
            </w:r>
            <w:r>
              <w:rPr>
                <w:sz w:val="21"/>
              </w:rPr>
              <w:t>秒。</w:t>
            </w:r>
          </w:p>
        </w:tc>
      </w:tr>
    </w:tbl>
    <w:p>
      <w:bookmarkStart w:id="0" w:name="_GoBack"/>
    </w:p>
    <w:bookmarkEnd w:id="0"/>
    <w:sectPr>
      <w:pgSz w:w="11910" w:h="16840"/>
      <w:pgMar w:top="1600" w:right="1320" w:bottom="280" w:left="13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ind w:left="694" w:hanging="16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61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22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83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44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05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66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27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88" w:hanging="160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694" w:hanging="16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52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04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56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08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960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612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265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917" w:hanging="160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694" w:hanging="16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52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04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56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08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960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612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265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917" w:hanging="160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694" w:hanging="16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52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04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56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08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960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612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265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917" w:hanging="160"/>
      </w:pPr>
      <w:rPr>
        <w:rFonts w:hint="default"/>
        <w:lang w:val="zh-CN" w:eastAsia="zh-CN" w:bidi="zh-CN"/>
      </w:rPr>
    </w:lvl>
  </w:abstractNum>
  <w:abstractNum w:abstractNumId="4">
    <w:nsid w:val="0248C179"/>
    <w:multiLevelType w:val="multilevel"/>
    <w:tmpl w:val="0248C179"/>
    <w:lvl w:ilvl="0" w:tentative="0">
      <w:start w:val="1"/>
      <w:numFmt w:val="decimal"/>
      <w:lvlText w:val="%1."/>
      <w:lvlJc w:val="left"/>
      <w:pPr>
        <w:ind w:left="694" w:hanging="16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80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60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41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21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01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82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62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42" w:hanging="160"/>
      </w:pPr>
      <w:rPr>
        <w:rFonts w:hint="default"/>
        <w:lang w:val="zh-CN" w:eastAsia="zh-CN" w:bidi="zh-CN"/>
      </w:rPr>
    </w:lvl>
  </w:abstractNum>
  <w:abstractNum w:abstractNumId="5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694" w:hanging="16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52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04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56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08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960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612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265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917" w:hanging="160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63D076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PMingLiU" w:hAnsi="PMingLiU" w:eastAsia="PMingLiU" w:cs="PMingLiU"/>
      <w:sz w:val="44"/>
      <w:szCs w:val="44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Office_11.1.0.8203_F1E327BC-269C-435d-A152-05C5408002CA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2019-01-29T04:16:00Z</dcterms:created>
  <dc:creator>635</dc:creator>
  <cp:lastModifiedBy>aparchie</cp:lastModifiedBy>
  <dcterms:modified xsi:type="dcterms:W3CDTF">2019-01-29T07:56:49Z</dcterms:modified>
  <dc:title>&lt;4D6963726F736F667420576F7264202D20B8BDBCFE32A3BAD5D0C2BCCFFBB7C0D4B1CCE5C4DCB2E2CAD4B8DACEBBCACAD3A6D0D4B2E2CAD4CFEEC4BFBACDB1EAD7BCA3A83230313930313230A3A9&gt;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2019-01-29T00:00:00Z</vt:filetime>
  </property>
  <property fmtid="{D5CDD505-2E9C-101B-9397-08002B2CF9AE}" pid="5" name="KSOProductBuildVer">
    <vt:lpwstr>2052-11.1.0.8203</vt:lpwstr>
  </property>
</Properties>
</file>