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95"/>
        <w:ind w:firstLine="0"/>
        <w:rPr>
          <w:rFonts w:hint="eastAsia" w:ascii="黑体" w:eastAsia="黑体"/>
        </w:rPr>
      </w:pPr>
      <w:bookmarkStart w:id="46" w:name="_GoBack"/>
      <w:bookmarkEnd w:id="46"/>
      <w:r>
        <mc:AlternateContent>
          <mc:Choice Requires="wps">
            <w:drawing>
              <wp:anchor distT="0" distB="0" distL="114300" distR="114300" simplePos="0" relativeHeight="251658240" behindDoc="0" locked="0" layoutInCell="1" allowOverlap="1">
                <wp:simplePos x="0" y="0"/>
                <wp:positionH relativeFrom="page">
                  <wp:posOffset>5274945</wp:posOffset>
                </wp:positionH>
                <wp:positionV relativeFrom="paragraph">
                  <wp:posOffset>-635</wp:posOffset>
                </wp:positionV>
                <wp:extent cx="1028700" cy="693420"/>
                <wp:effectExtent l="6350" t="6350" r="12700" b="24130"/>
                <wp:wrapNone/>
                <wp:docPr id="31" name="文本框 2"/>
                <wp:cNvGraphicFramePr/>
                <a:graphic xmlns:a="http://schemas.openxmlformats.org/drawingml/2006/main">
                  <a:graphicData uri="http://schemas.microsoft.com/office/word/2010/wordprocessingShape">
                    <wps:wsp>
                      <wps:cNvSpPr txBox="1"/>
                      <wps:spPr>
                        <a:xfrm>
                          <a:off x="0" y="0"/>
                          <a:ext cx="1028700" cy="693420"/>
                        </a:xfrm>
                        <a:prstGeom prst="rect">
                          <a:avLst/>
                        </a:prstGeom>
                        <a:noFill/>
                        <a:ln w="12700" cap="flat" cmpd="sng">
                          <a:solidFill>
                            <a:srgbClr val="000000"/>
                          </a:solidFill>
                          <a:prstDash val="solid"/>
                          <a:miter/>
                          <a:headEnd type="none" w="med" len="med"/>
                          <a:tailEnd type="none" w="med" len="med"/>
                        </a:ln>
                      </wps:spPr>
                      <wps:txbx>
                        <w:txbxContent>
                          <w:p>
                            <w:pPr>
                              <w:spacing w:before="44" w:line="480" w:lineRule="atLeast"/>
                              <w:ind w:left="321" w:right="318" w:firstLine="0"/>
                              <w:jc w:val="left"/>
                              <w:rPr>
                                <w:sz w:val="24"/>
                              </w:rPr>
                            </w:pPr>
                            <w:r>
                              <w:rPr>
                                <w:sz w:val="24"/>
                              </w:rPr>
                              <w:t>版权所有盗版必究</w:t>
                            </w:r>
                          </w:p>
                        </w:txbxContent>
                      </wps:txbx>
                      <wps:bodyPr lIns="0" tIns="0" rIns="0" bIns="0" upright="1"/>
                    </wps:wsp>
                  </a:graphicData>
                </a:graphic>
              </wp:anchor>
            </w:drawing>
          </mc:Choice>
          <mc:Fallback>
            <w:pict>
              <v:shape id="文本框 2" o:spid="_x0000_s1026" o:spt="202" type="#_x0000_t202" style="position:absolute;left:0pt;margin-left:415.35pt;margin-top:-0.05pt;height:54.6pt;width:81pt;mso-position-horizontal-relative:page;z-index:251658240;mso-width-relative:page;mso-height-relative:page;" filled="f" stroked="t" coordsize="21600,21600" o:gfxdata="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fTw0NgAAAAJAQAADwAAAAAAAAABACAAAAAiAAAAZHJzL2Rvd25yZXYueG1s&#10;UEsBAhQAFAAAAAgAh07iQPOJ+R74AQAA5QMAAA4AAAAAAAAAAQAgAAAAJwEAAGRycy9lMm9Eb2Mu&#10;eG1sUEsFBgAAAAAGAAYAWQEAAJEFAAAAAA==&#10;">
                <v:fill on="f" focussize="0,0"/>
                <v:stroke weight="1pt" color="#000000" joinstyle="miter"/>
                <v:imagedata o:title=""/>
                <o:lock v:ext="edit" aspectratio="f"/>
                <v:textbox inset="0mm,0mm,0mm,0mm">
                  <w:txbxContent>
                    <w:p>
                      <w:pPr>
                        <w:spacing w:before="44" w:line="480" w:lineRule="atLeast"/>
                        <w:ind w:left="321" w:right="318" w:firstLine="0"/>
                        <w:jc w:val="left"/>
                        <w:rPr>
                          <w:sz w:val="24"/>
                        </w:rPr>
                      </w:pPr>
                      <w:r>
                        <w:rPr>
                          <w:sz w:val="24"/>
                        </w:rPr>
                        <w:t>版权所有盗版必究</w:t>
                      </w:r>
                    </w:p>
                  </w:txbxContent>
                </v:textbox>
              </v:shape>
            </w:pict>
          </mc:Fallback>
        </mc:AlternateContent>
      </w:r>
      <w:r>
        <w:rPr>
          <w:rFonts w:hint="eastAsia" w:ascii="黑体" w:eastAsia="黑体"/>
        </w:rPr>
        <w:t>附件 5</w:t>
      </w: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pStyle w:val="5"/>
        <w:rPr>
          <w:rFonts w:ascii="黑体"/>
          <w:sz w:val="20"/>
        </w:rPr>
      </w:pPr>
    </w:p>
    <w:p>
      <w:pPr>
        <w:spacing w:before="237" w:line="297" w:lineRule="auto"/>
        <w:ind w:left="1642" w:right="1677" w:firstLine="0"/>
        <w:jc w:val="center"/>
        <w:rPr>
          <w:rFonts w:hint="eastAsia" w:ascii="PMingLiU" w:eastAsia="PMingLiU"/>
          <w:sz w:val="52"/>
        </w:rPr>
      </w:pPr>
      <w:r>
        <w:rPr>
          <w:rFonts w:hint="eastAsia" w:ascii="PMingLiU" w:eastAsia="PMingLiU"/>
          <w:sz w:val="52"/>
        </w:rPr>
        <w:t>事业单位公开招聘分类考试公共科目笔试考试大纲</w:t>
      </w:r>
    </w:p>
    <w:p>
      <w:pPr>
        <w:spacing w:before="77"/>
        <w:ind w:left="1642" w:right="1675" w:firstLine="0"/>
        <w:jc w:val="center"/>
        <w:rPr>
          <w:sz w:val="44"/>
        </w:rPr>
      </w:pPr>
      <w:r>
        <w:rPr>
          <w:sz w:val="44"/>
        </w:rPr>
        <w:t>（2019 年版）</w:t>
      </w:r>
    </w:p>
    <w:p>
      <w:pPr>
        <w:pStyle w:val="5"/>
        <w:rPr>
          <w:sz w:val="44"/>
        </w:rPr>
      </w:pPr>
    </w:p>
    <w:p>
      <w:pPr>
        <w:pStyle w:val="5"/>
        <w:rPr>
          <w:sz w:val="44"/>
        </w:rPr>
      </w:pPr>
    </w:p>
    <w:p>
      <w:pPr>
        <w:pStyle w:val="5"/>
        <w:rPr>
          <w:sz w:val="44"/>
        </w:rPr>
      </w:pPr>
    </w:p>
    <w:p>
      <w:pPr>
        <w:pStyle w:val="5"/>
        <w:rPr>
          <w:sz w:val="44"/>
        </w:rPr>
      </w:pPr>
    </w:p>
    <w:p>
      <w:pPr>
        <w:pStyle w:val="5"/>
        <w:rPr>
          <w:sz w:val="44"/>
        </w:rPr>
      </w:pPr>
    </w:p>
    <w:p>
      <w:pPr>
        <w:pStyle w:val="5"/>
        <w:rPr>
          <w:sz w:val="44"/>
        </w:rPr>
      </w:pPr>
    </w:p>
    <w:p>
      <w:pPr>
        <w:pStyle w:val="5"/>
        <w:rPr>
          <w:sz w:val="44"/>
        </w:rPr>
      </w:pPr>
    </w:p>
    <w:p>
      <w:pPr>
        <w:pStyle w:val="5"/>
        <w:rPr>
          <w:sz w:val="44"/>
        </w:rPr>
      </w:pPr>
    </w:p>
    <w:p>
      <w:pPr>
        <w:pStyle w:val="5"/>
        <w:rPr>
          <w:sz w:val="44"/>
        </w:rPr>
      </w:pPr>
    </w:p>
    <w:p>
      <w:pPr>
        <w:pStyle w:val="5"/>
        <w:spacing w:before="11"/>
        <w:rPr>
          <w:sz w:val="43"/>
        </w:rPr>
      </w:pPr>
    </w:p>
    <w:p>
      <w:pPr>
        <w:pStyle w:val="4"/>
        <w:spacing w:line="268" w:lineRule="auto"/>
        <w:ind w:left="2204" w:right="2243" w:firstLine="0"/>
        <w:jc w:val="center"/>
        <w:rPr>
          <w:rFonts w:hint="eastAsia" w:ascii="PMingLiU" w:eastAsia="PMingLiU"/>
        </w:rPr>
      </w:pPr>
      <w:r>
        <w:rPr>
          <w:rFonts w:hint="eastAsia" w:ascii="PMingLiU" w:eastAsia="PMingLiU"/>
        </w:rPr>
        <w:t>人力资源和社会保障部人事考试中心</w:t>
      </w:r>
      <w:r>
        <w:rPr>
          <w:rFonts w:hint="eastAsia" w:ascii="PMingLiU" w:eastAsia="PMingLiU"/>
          <w:w w:val="115"/>
        </w:rPr>
        <w:t>2019 年 1 月</w:t>
      </w:r>
    </w:p>
    <w:p>
      <w:pPr>
        <w:pStyle w:val="5"/>
        <w:rPr>
          <w:rFonts w:ascii="PMingLiU"/>
          <w:sz w:val="20"/>
        </w:rPr>
      </w:pPr>
    </w:p>
    <w:p>
      <w:pPr>
        <w:pStyle w:val="5"/>
        <w:rPr>
          <w:rFonts w:ascii="PMingLiU"/>
          <w:sz w:val="20"/>
        </w:rPr>
      </w:pPr>
    </w:p>
    <w:p>
      <w:pPr>
        <w:pStyle w:val="5"/>
        <w:rPr>
          <w:rFonts w:ascii="PMingLiU"/>
          <w:sz w:val="20"/>
        </w:rPr>
      </w:pPr>
    </w:p>
    <w:p>
      <w:pPr>
        <w:pStyle w:val="5"/>
        <w:rPr>
          <w:rFonts w:ascii="PMingLiU"/>
          <w:sz w:val="20"/>
        </w:rPr>
      </w:pPr>
    </w:p>
    <w:p>
      <w:pPr>
        <w:pStyle w:val="5"/>
        <w:spacing w:before="6"/>
        <w:rPr>
          <w:rFonts w:ascii="PMingLiU"/>
        </w:rPr>
      </w:pPr>
    </w:p>
    <w:p>
      <w:pPr>
        <w:pStyle w:val="5"/>
        <w:spacing w:before="70"/>
        <w:ind w:right="561"/>
        <w:jc w:val="right"/>
      </w:pPr>
      <w:r>
        <w:t>－</w:t>
      </w:r>
      <w:r>
        <w:rPr>
          <w:rFonts w:ascii="Times New Roman" w:eastAsia="Times New Roman"/>
        </w:rPr>
        <w:t>1</w:t>
      </w:r>
      <w:r>
        <w:t>－</w:t>
      </w:r>
    </w:p>
    <w:p>
      <w:pPr>
        <w:spacing w:after="0"/>
        <w:jc w:val="right"/>
        <w:sectPr>
          <w:type w:val="continuous"/>
          <w:pgSz w:w="11910" w:h="16840"/>
          <w:pgMar w:top="1400" w:right="980" w:bottom="280" w:left="1360" w:header="720" w:footer="720" w:gutter="0"/>
        </w:sectPr>
      </w:pPr>
    </w:p>
    <w:p>
      <w:pPr>
        <w:tabs>
          <w:tab w:val="left" w:pos="1543"/>
        </w:tabs>
        <w:spacing w:before="80"/>
        <w:ind w:left="0" w:right="32" w:firstLine="0"/>
        <w:jc w:val="center"/>
        <w:rPr>
          <w:rFonts w:hint="eastAsia" w:ascii="PMingLiU" w:eastAsia="PMingLiU"/>
          <w:sz w:val="44"/>
        </w:rPr>
      </w:pPr>
      <w:r>
        <w:rPr>
          <w:rFonts w:hint="eastAsia" w:ascii="PMingLiU" w:eastAsia="PMingLiU"/>
          <w:sz w:val="44"/>
        </w:rPr>
        <w:t>目</w:t>
      </w:r>
      <w:r>
        <w:rPr>
          <w:rFonts w:hint="eastAsia" w:ascii="PMingLiU" w:eastAsia="PMingLiU"/>
          <w:sz w:val="44"/>
        </w:rPr>
        <w:tab/>
      </w:r>
      <w:r>
        <w:rPr>
          <w:rFonts w:hint="eastAsia" w:ascii="PMingLiU" w:eastAsia="PMingLiU"/>
          <w:sz w:val="44"/>
        </w:rPr>
        <w:t>录</w:t>
      </w:r>
    </w:p>
    <w:sdt>
      <w:sdtPr>
        <w:id w:val="0"/>
        <w:docPartObj>
          <w:docPartGallery w:val="Table of Contents"/>
          <w:docPartUnique/>
        </w:docPartObj>
      </w:sdtPr>
      <w:sdtContent>
        <w:p>
          <w:pPr>
            <w:pStyle w:val="6"/>
            <w:tabs>
              <w:tab w:val="left" w:leader="dot" w:pos="8388"/>
            </w:tabs>
            <w:spacing w:before="679"/>
            <w:ind w:left="229" w:firstLine="0"/>
            <w:rPr>
              <w:rFonts w:ascii="Times New Roman" w:eastAsia="Times New Roman"/>
            </w:rPr>
          </w:pPr>
          <w:r>
            <w:fldChar w:fldCharType="begin"/>
          </w:r>
          <w:r>
            <w:instrText xml:space="preserve"> HYPERLINK \l "_bookmark0" </w:instrText>
          </w:r>
          <w:r>
            <w:fldChar w:fldCharType="separate"/>
          </w:r>
          <w:r>
            <w:t>编制说明</w:t>
          </w:r>
          <w:r>
            <w:tab/>
          </w:r>
          <w:r>
            <w:rPr>
              <w:rFonts w:ascii="Times New Roman" w:eastAsia="Times New Roman"/>
            </w:rPr>
            <w:t>3</w:t>
          </w:r>
          <w:r>
            <w:rPr>
              <w:rFonts w:ascii="Times New Roman" w:eastAsia="Times New Roman"/>
            </w:rPr>
            <w:fldChar w:fldCharType="end"/>
          </w:r>
        </w:p>
        <w:p>
          <w:pPr>
            <w:pStyle w:val="6"/>
            <w:numPr>
              <w:ilvl w:val="0"/>
              <w:numId w:val="1"/>
            </w:numPr>
            <w:tabs>
              <w:tab w:val="left" w:pos="718"/>
              <w:tab w:val="left" w:pos="719"/>
              <w:tab w:val="left" w:leader="dot" w:pos="8388"/>
            </w:tabs>
            <w:spacing w:before="84" w:after="0" w:line="240" w:lineRule="auto"/>
            <w:ind w:left="718" w:right="0" w:hanging="490"/>
            <w:jc w:val="left"/>
            <w:rPr>
              <w:rFonts w:ascii="Times New Roman" w:eastAsia="Times New Roman"/>
            </w:rPr>
          </w:pPr>
          <w:r>
            <w:fldChar w:fldCharType="begin"/>
          </w:r>
          <w:r>
            <w:instrText xml:space="preserve"> HYPERLINK \l "_bookmark1" </w:instrText>
          </w:r>
          <w:r>
            <w:fldChar w:fldCharType="separate"/>
          </w:r>
          <w:r>
            <w:t>考试类别设置</w:t>
          </w:r>
          <w:r>
            <w:tab/>
          </w:r>
          <w:r>
            <w:rPr>
              <w:rFonts w:ascii="Times New Roman" w:eastAsia="Times New Roman"/>
            </w:rPr>
            <w:t>5</w:t>
          </w:r>
          <w:r>
            <w:rPr>
              <w:rFonts w:ascii="Times New Roman" w:eastAsia="Times New Roman"/>
            </w:rPr>
            <w:fldChar w:fldCharType="end"/>
          </w:r>
        </w:p>
        <w:p>
          <w:pPr>
            <w:pStyle w:val="6"/>
            <w:numPr>
              <w:ilvl w:val="0"/>
              <w:numId w:val="1"/>
            </w:numPr>
            <w:tabs>
              <w:tab w:val="left" w:pos="718"/>
              <w:tab w:val="left" w:pos="719"/>
              <w:tab w:val="left" w:leader="dot" w:pos="8388"/>
            </w:tabs>
            <w:spacing w:before="84" w:after="0" w:line="240" w:lineRule="auto"/>
            <w:ind w:left="718" w:right="0" w:hanging="490"/>
            <w:jc w:val="left"/>
            <w:rPr>
              <w:rFonts w:ascii="Times New Roman" w:eastAsia="Times New Roman"/>
            </w:rPr>
          </w:pPr>
          <w:r>
            <w:fldChar w:fldCharType="begin"/>
          </w:r>
          <w:r>
            <w:instrText xml:space="preserve"> HYPERLINK \l "_bookmark2" </w:instrText>
          </w:r>
          <w:r>
            <w:fldChar w:fldCharType="separate"/>
          </w:r>
          <w:r>
            <w:t>公共科目设置及测评内容</w:t>
          </w:r>
          <w:r>
            <w:tab/>
          </w:r>
          <w:r>
            <w:rPr>
              <w:rFonts w:ascii="Times New Roman" w:eastAsia="Times New Roman"/>
            </w:rPr>
            <w:t>6</w:t>
          </w:r>
          <w:r>
            <w:rPr>
              <w:rFonts w:ascii="Times New Roman" w:eastAsia="Times New Roman"/>
            </w:rPr>
            <w:fldChar w:fldCharType="end"/>
          </w:r>
        </w:p>
        <w:p>
          <w:pPr>
            <w:pStyle w:val="8"/>
            <w:numPr>
              <w:ilvl w:val="1"/>
              <w:numId w:val="1"/>
            </w:numPr>
            <w:tabs>
              <w:tab w:val="left" w:pos="1011"/>
              <w:tab w:val="left" w:pos="1012"/>
              <w:tab w:val="left" w:leader="dot" w:pos="8388"/>
            </w:tabs>
            <w:spacing w:before="173" w:after="0" w:line="240" w:lineRule="auto"/>
            <w:ind w:left="1011" w:right="0" w:hanging="572"/>
            <w:jc w:val="left"/>
            <w:rPr>
              <w:rFonts w:ascii="Times New Roman" w:eastAsia="Times New Roman"/>
            </w:rPr>
          </w:pPr>
          <w:r>
            <w:fldChar w:fldCharType="begin"/>
          </w:r>
          <w:r>
            <w:instrText xml:space="preserve"> HYPERLINK \l "_bookmark3" </w:instrText>
          </w:r>
          <w:r>
            <w:fldChar w:fldCharType="separate"/>
          </w:r>
          <w:r>
            <w:t>公共</w:t>
          </w:r>
          <w:r>
            <w:rPr>
              <w:spacing w:val="-3"/>
            </w:rPr>
            <w:t>科</w:t>
          </w:r>
          <w:r>
            <w:t>目名称</w:t>
          </w:r>
          <w:r>
            <w:tab/>
          </w:r>
          <w:r>
            <w:rPr>
              <w:rFonts w:ascii="Times New Roman" w:eastAsia="Times New Roman"/>
            </w:rPr>
            <w:t>6</w:t>
          </w:r>
          <w:r>
            <w:rPr>
              <w:rFonts w:ascii="Times New Roman" w:eastAsia="Times New Roman"/>
            </w:rPr>
            <w:fldChar w:fldCharType="end"/>
          </w:r>
        </w:p>
        <w:p>
          <w:pPr>
            <w:pStyle w:val="8"/>
            <w:numPr>
              <w:ilvl w:val="1"/>
              <w:numId w:val="1"/>
            </w:numPr>
            <w:tabs>
              <w:tab w:val="left" w:pos="1011"/>
              <w:tab w:val="left" w:pos="1012"/>
              <w:tab w:val="left" w:leader="dot" w:pos="8388"/>
            </w:tabs>
            <w:spacing w:before="122" w:after="0" w:line="240" w:lineRule="auto"/>
            <w:ind w:left="1011" w:right="0" w:hanging="572"/>
            <w:jc w:val="left"/>
            <w:rPr>
              <w:rFonts w:ascii="Times New Roman" w:eastAsia="Times New Roman"/>
            </w:rPr>
          </w:pPr>
          <w:r>
            <w:fldChar w:fldCharType="begin"/>
          </w:r>
          <w:r>
            <w:instrText xml:space="preserve"> HYPERLINK \l "_bookmark4" </w:instrText>
          </w:r>
          <w:r>
            <w:fldChar w:fldCharType="separate"/>
          </w:r>
          <w:r>
            <w:t>考试</w:t>
          </w:r>
          <w:r>
            <w:rPr>
              <w:spacing w:val="-3"/>
            </w:rPr>
            <w:t>时</w:t>
          </w:r>
          <w:r>
            <w:t>间及</w:t>
          </w:r>
          <w:r>
            <w:rPr>
              <w:spacing w:val="-3"/>
            </w:rPr>
            <w:t>分</w:t>
          </w:r>
          <w:r>
            <w:t>值</w:t>
          </w:r>
          <w:r>
            <w:tab/>
          </w:r>
          <w:r>
            <w:rPr>
              <w:rFonts w:ascii="Times New Roman" w:eastAsia="Times New Roman"/>
            </w:rPr>
            <w:t>6</w:t>
          </w:r>
          <w:r>
            <w:rPr>
              <w:rFonts w:ascii="Times New Roman" w:eastAsia="Times New Roman"/>
            </w:rPr>
            <w:fldChar w:fldCharType="end"/>
          </w:r>
        </w:p>
        <w:p>
          <w:pPr>
            <w:pStyle w:val="9"/>
            <w:numPr>
              <w:ilvl w:val="1"/>
              <w:numId w:val="1"/>
            </w:numPr>
            <w:tabs>
              <w:tab w:val="left" w:pos="571"/>
              <w:tab w:val="left" w:pos="1012"/>
              <w:tab w:val="left" w:leader="dot" w:pos="7947"/>
            </w:tabs>
            <w:spacing w:before="122" w:after="0" w:line="240" w:lineRule="auto"/>
            <w:ind w:left="1011" w:right="1035" w:hanging="1012"/>
            <w:jc w:val="right"/>
            <w:rPr>
              <w:rFonts w:ascii="Times New Roman" w:eastAsia="Times New Roman"/>
            </w:rPr>
          </w:pPr>
          <w:r>
            <w:fldChar w:fldCharType="begin"/>
          </w:r>
          <w:r>
            <w:instrText xml:space="preserve"> HYPERLINK \l "_bookmark5" </w:instrText>
          </w:r>
          <w:r>
            <w:fldChar w:fldCharType="separate"/>
          </w:r>
          <w:r>
            <w:t>测评</w:t>
          </w:r>
          <w:r>
            <w:rPr>
              <w:spacing w:val="-3"/>
            </w:rPr>
            <w:t>内</w:t>
          </w:r>
          <w:r>
            <w:t>容</w:t>
          </w:r>
          <w:r>
            <w:tab/>
          </w:r>
          <w:r>
            <w:rPr>
              <w:rFonts w:ascii="Times New Roman" w:eastAsia="Times New Roman"/>
            </w:rPr>
            <w:t>6</w:t>
          </w:r>
          <w:r>
            <w:rPr>
              <w:rFonts w:ascii="Times New Roman" w:eastAsia="Times New Roman"/>
            </w:rPr>
            <w:fldChar w:fldCharType="end"/>
          </w:r>
        </w:p>
        <w:p>
          <w:pPr>
            <w:pStyle w:val="7"/>
            <w:numPr>
              <w:ilvl w:val="0"/>
              <w:numId w:val="1"/>
            </w:numPr>
            <w:tabs>
              <w:tab w:val="left" w:pos="489"/>
              <w:tab w:val="left" w:pos="719"/>
              <w:tab w:val="left" w:leader="dot" w:pos="8159"/>
            </w:tabs>
            <w:spacing w:before="151" w:after="0" w:line="240" w:lineRule="auto"/>
            <w:ind w:left="718" w:right="1035" w:hanging="719"/>
            <w:jc w:val="right"/>
            <w:rPr>
              <w:rFonts w:ascii="Times New Roman" w:eastAsia="Times New Roman"/>
            </w:rPr>
          </w:pPr>
          <w:r>
            <w:fldChar w:fldCharType="begin"/>
          </w:r>
          <w:r>
            <w:instrText xml:space="preserve"> HYPERLINK \l "_bookmark6" </w:instrText>
          </w:r>
          <w:r>
            <w:fldChar w:fldCharType="separate"/>
          </w:r>
          <w:r>
            <w:t>类别确定</w:t>
          </w:r>
          <w:r>
            <w:tab/>
          </w:r>
          <w:r>
            <w:rPr>
              <w:rFonts w:ascii="Times New Roman" w:eastAsia="Times New Roman"/>
            </w:rPr>
            <w:t>6</w:t>
          </w:r>
          <w:r>
            <w:rPr>
              <w:rFonts w:ascii="Times New Roman" w:eastAsia="Times New Roman"/>
            </w:rPr>
            <w:fldChar w:fldCharType="end"/>
          </w:r>
        </w:p>
        <w:p>
          <w:pPr>
            <w:pStyle w:val="7"/>
            <w:numPr>
              <w:ilvl w:val="0"/>
              <w:numId w:val="1"/>
            </w:numPr>
            <w:tabs>
              <w:tab w:val="left" w:pos="489"/>
              <w:tab w:val="left" w:pos="719"/>
              <w:tab w:val="left" w:leader="dot" w:pos="8159"/>
            </w:tabs>
            <w:spacing w:before="84" w:after="0" w:line="240" w:lineRule="auto"/>
            <w:ind w:left="718" w:right="1035" w:hanging="719"/>
            <w:jc w:val="right"/>
            <w:rPr>
              <w:rFonts w:ascii="Times New Roman" w:eastAsia="Times New Roman"/>
            </w:rPr>
          </w:pPr>
          <w:r>
            <w:fldChar w:fldCharType="begin"/>
          </w:r>
          <w:r>
            <w:instrText xml:space="preserve"> HYPERLINK \l "_bookmark7" </w:instrText>
          </w:r>
          <w:r>
            <w:fldChar w:fldCharType="separate"/>
          </w:r>
          <w:r>
            <w:t>成绩使用</w:t>
          </w:r>
          <w:r>
            <w:tab/>
          </w:r>
          <w:r>
            <w:rPr>
              <w:rFonts w:ascii="Times New Roman" w:eastAsia="Times New Roman"/>
            </w:rPr>
            <w:t>7</w:t>
          </w:r>
          <w:r>
            <w:rPr>
              <w:rFonts w:ascii="Times New Roman" w:eastAsia="Times New Roman"/>
            </w:rPr>
            <w:fldChar w:fldCharType="end"/>
          </w:r>
        </w:p>
        <w:p>
          <w:pPr>
            <w:pStyle w:val="6"/>
            <w:numPr>
              <w:ilvl w:val="0"/>
              <w:numId w:val="1"/>
            </w:numPr>
            <w:tabs>
              <w:tab w:val="left" w:pos="718"/>
              <w:tab w:val="left" w:pos="719"/>
              <w:tab w:val="left" w:leader="dot" w:pos="8388"/>
            </w:tabs>
            <w:spacing w:before="84" w:after="0" w:line="240" w:lineRule="auto"/>
            <w:ind w:left="718" w:right="0" w:hanging="490"/>
            <w:jc w:val="left"/>
            <w:rPr>
              <w:rFonts w:ascii="Times New Roman" w:eastAsia="Times New Roman"/>
            </w:rPr>
          </w:pPr>
          <w:r>
            <w:fldChar w:fldCharType="begin"/>
          </w:r>
          <w:r>
            <w:instrText xml:space="preserve"> HYPERLINK \l "_bookmark8" </w:instrText>
          </w:r>
          <w:r>
            <w:fldChar w:fldCharType="separate"/>
          </w:r>
          <w:r>
            <w:t>公共科目分类考试大纲</w:t>
          </w:r>
          <w:r>
            <w:tab/>
          </w:r>
          <w:r>
            <w:rPr>
              <w:rFonts w:ascii="Times New Roman" w:eastAsia="Times New Roman"/>
            </w:rPr>
            <w:t>7</w:t>
          </w:r>
          <w:r>
            <w:rPr>
              <w:rFonts w:ascii="Times New Roman" w:eastAsia="Times New Roman"/>
            </w:rPr>
            <w:fldChar w:fldCharType="end"/>
          </w:r>
        </w:p>
        <w:p>
          <w:pPr>
            <w:pStyle w:val="9"/>
            <w:numPr>
              <w:ilvl w:val="1"/>
              <w:numId w:val="1"/>
            </w:numPr>
            <w:tabs>
              <w:tab w:val="left" w:pos="571"/>
              <w:tab w:val="left" w:pos="572"/>
              <w:tab w:val="left" w:leader="dot" w:pos="7947"/>
            </w:tabs>
            <w:spacing w:before="173" w:after="0" w:line="240" w:lineRule="auto"/>
            <w:ind w:left="1011" w:right="1035" w:hanging="1012"/>
            <w:jc w:val="right"/>
            <w:rPr>
              <w:rFonts w:ascii="Times New Roman" w:eastAsia="Times New Roman"/>
            </w:rPr>
          </w:pPr>
          <w:r>
            <w:fldChar w:fldCharType="begin"/>
          </w:r>
          <w:r>
            <w:instrText xml:space="preserve"> HYPERLINK \l "_bookmark9" </w:instrText>
          </w:r>
          <w:r>
            <w:fldChar w:fldCharType="separate"/>
          </w:r>
          <w:r>
            <w:t>综合</w:t>
          </w:r>
          <w:r>
            <w:rPr>
              <w:spacing w:val="-3"/>
            </w:rPr>
            <w:t>管</w:t>
          </w:r>
          <w:r>
            <w:t>理类（</w:t>
          </w:r>
          <w:r>
            <w:rPr>
              <w:rFonts w:ascii="Times New Roman" w:eastAsia="Times New Roman"/>
            </w:rPr>
            <w:t>A</w:t>
          </w:r>
          <w:r>
            <w:rPr>
              <w:rFonts w:ascii="Times New Roman" w:eastAsia="Times New Roman"/>
              <w:spacing w:val="-1"/>
            </w:rPr>
            <w:t xml:space="preserve"> </w:t>
          </w:r>
          <w:r>
            <w:t>类）</w:t>
          </w:r>
          <w:r>
            <w:tab/>
          </w:r>
          <w:r>
            <w:rPr>
              <w:rFonts w:ascii="Times New Roman" w:eastAsia="Times New Roman"/>
            </w:rPr>
            <w:t>7</w:t>
          </w:r>
          <w:r>
            <w:rPr>
              <w:rFonts w:ascii="Times New Roman" w:eastAsia="Times New Roman"/>
            </w:rPr>
            <w:fldChar w:fldCharType="end"/>
          </w:r>
        </w:p>
        <w:p>
          <w:pPr>
            <w:pStyle w:val="9"/>
            <w:numPr>
              <w:ilvl w:val="2"/>
              <w:numId w:val="1"/>
            </w:numPr>
            <w:tabs>
              <w:tab w:val="left" w:pos="839"/>
              <w:tab w:val="left" w:pos="840"/>
              <w:tab w:val="left" w:leader="dot" w:pos="7739"/>
            </w:tabs>
            <w:spacing w:before="122" w:after="0" w:line="240" w:lineRule="auto"/>
            <w:ind w:left="1489" w:right="1035" w:hanging="1490"/>
            <w:jc w:val="right"/>
            <w:rPr>
              <w:rFonts w:ascii="Times New Roman" w:eastAsia="Times New Roman"/>
            </w:rPr>
          </w:pPr>
          <w:r>
            <w:fldChar w:fldCharType="begin"/>
          </w:r>
          <w:r>
            <w:instrText xml:space="preserve"> HYPERLINK \l "_bookmark10" </w:instrText>
          </w:r>
          <w:r>
            <w:fldChar w:fldCharType="separate"/>
          </w:r>
          <w:r>
            <w:t>《职业</w:t>
          </w:r>
          <w:r>
            <w:rPr>
              <w:spacing w:val="-3"/>
            </w:rPr>
            <w:t>能力</w:t>
          </w:r>
          <w:r>
            <w:t>倾向测</w:t>
          </w:r>
          <w:r>
            <w:rPr>
              <w:spacing w:val="-3"/>
            </w:rPr>
            <w:t>验</w:t>
          </w:r>
          <w:r>
            <w:t>（</w:t>
          </w:r>
          <w:r>
            <w:rPr>
              <w:rFonts w:ascii="Times New Roman" w:eastAsia="Times New Roman"/>
            </w:rPr>
            <w:t>A</w:t>
          </w:r>
          <w:r>
            <w:rPr>
              <w:rFonts w:ascii="Times New Roman" w:eastAsia="Times New Roman"/>
              <w:spacing w:val="-1"/>
            </w:rPr>
            <w:t xml:space="preserve"> </w:t>
          </w:r>
          <w:r>
            <w:t>类</w:t>
          </w:r>
          <w:r>
            <w:rPr>
              <w:spacing w:val="-142"/>
            </w:rPr>
            <w:t>）</w:t>
          </w:r>
          <w:r>
            <w:t>》</w:t>
          </w:r>
          <w:r>
            <w:tab/>
          </w:r>
          <w:r>
            <w:rPr>
              <w:rFonts w:ascii="Times New Roman" w:eastAsia="Times New Roman"/>
            </w:rPr>
            <w:t>7</w:t>
          </w:r>
          <w:r>
            <w:rPr>
              <w:rFonts w:ascii="Times New Roman" w:eastAsia="Times New Roman"/>
            </w:rPr>
            <w:fldChar w:fldCharType="end"/>
          </w:r>
        </w:p>
        <w:p>
          <w:pPr>
            <w:pStyle w:val="9"/>
            <w:numPr>
              <w:ilvl w:val="2"/>
              <w:numId w:val="1"/>
            </w:numPr>
            <w:tabs>
              <w:tab w:val="left" w:pos="839"/>
              <w:tab w:val="left" w:pos="840"/>
              <w:tab w:val="left" w:leader="dot" w:pos="7597"/>
            </w:tabs>
            <w:spacing w:before="121" w:after="0" w:line="240" w:lineRule="auto"/>
            <w:ind w:left="1489" w:right="1034" w:hanging="1490"/>
            <w:jc w:val="right"/>
            <w:rPr>
              <w:rFonts w:ascii="Times New Roman" w:eastAsia="Times New Roman"/>
            </w:rPr>
          </w:pPr>
          <w:r>
            <w:fldChar w:fldCharType="begin"/>
          </w:r>
          <w:r>
            <w:instrText xml:space="preserve"> HYPERLINK \l "_bookmark11" </w:instrText>
          </w:r>
          <w:r>
            <w:fldChar w:fldCharType="separate"/>
          </w:r>
          <w:r>
            <w:t>《综合</w:t>
          </w:r>
          <w:r>
            <w:rPr>
              <w:spacing w:val="-3"/>
            </w:rPr>
            <w:t>应用</w:t>
          </w:r>
          <w:r>
            <w:t>能力（</w:t>
          </w:r>
          <w:r>
            <w:rPr>
              <w:rFonts w:ascii="Times New Roman" w:eastAsia="Times New Roman"/>
            </w:rPr>
            <w:t>A</w:t>
          </w:r>
          <w:r>
            <w:rPr>
              <w:rFonts w:ascii="Times New Roman" w:eastAsia="Times New Roman"/>
              <w:spacing w:val="-2"/>
            </w:rPr>
            <w:t xml:space="preserve"> </w:t>
          </w:r>
          <w:r>
            <w:t>类</w:t>
          </w:r>
          <w:r>
            <w:rPr>
              <w:spacing w:val="-140"/>
            </w:rPr>
            <w:t>）</w:t>
          </w:r>
          <w:r>
            <w:t>》</w:t>
          </w:r>
          <w:r>
            <w:tab/>
          </w:r>
          <w:r>
            <w:rPr>
              <w:rFonts w:ascii="Times New Roman" w:eastAsia="Times New Roman"/>
            </w:rPr>
            <w:t>13</w:t>
          </w:r>
          <w:r>
            <w:rPr>
              <w:rFonts w:ascii="Times New Roman" w:eastAsia="Times New Roman"/>
            </w:rPr>
            <w:fldChar w:fldCharType="end"/>
          </w:r>
        </w:p>
        <w:p>
          <w:pPr>
            <w:pStyle w:val="9"/>
            <w:numPr>
              <w:ilvl w:val="1"/>
              <w:numId w:val="1"/>
            </w:numPr>
            <w:tabs>
              <w:tab w:val="left" w:pos="571"/>
              <w:tab w:val="left" w:pos="572"/>
              <w:tab w:val="left" w:leader="dot" w:pos="7806"/>
            </w:tabs>
            <w:spacing w:before="122" w:after="0" w:line="240" w:lineRule="auto"/>
            <w:ind w:left="1011" w:right="1034" w:hanging="1012"/>
            <w:jc w:val="right"/>
            <w:rPr>
              <w:rFonts w:ascii="Times New Roman" w:eastAsia="Times New Roman"/>
            </w:rPr>
          </w:pPr>
          <w:r>
            <w:fldChar w:fldCharType="begin"/>
          </w:r>
          <w:r>
            <w:instrText xml:space="preserve"> HYPERLINK \l "_bookmark12" </w:instrText>
          </w:r>
          <w:r>
            <w:fldChar w:fldCharType="separate"/>
          </w:r>
          <w:r>
            <w:t>社会</w:t>
          </w:r>
          <w:r>
            <w:rPr>
              <w:spacing w:val="-3"/>
            </w:rPr>
            <w:t>科</w:t>
          </w:r>
          <w:r>
            <w:t>学专</w:t>
          </w:r>
          <w:r>
            <w:rPr>
              <w:spacing w:val="-3"/>
            </w:rPr>
            <w:t>技</w:t>
          </w:r>
          <w:r>
            <w:t>类（</w:t>
          </w:r>
          <w:r>
            <w:rPr>
              <w:rFonts w:ascii="Times New Roman" w:eastAsia="Times New Roman"/>
            </w:rPr>
            <w:t>B</w:t>
          </w:r>
          <w:r>
            <w:rPr>
              <w:rFonts w:ascii="Times New Roman" w:eastAsia="Times New Roman"/>
              <w:spacing w:val="-1"/>
            </w:rPr>
            <w:t xml:space="preserve"> </w:t>
          </w:r>
          <w:r>
            <w:t>类）</w:t>
          </w:r>
          <w:r>
            <w:tab/>
          </w:r>
          <w:r>
            <w:rPr>
              <w:rFonts w:ascii="Times New Roman" w:eastAsia="Times New Roman"/>
            </w:rPr>
            <w:t>15</w:t>
          </w:r>
          <w:r>
            <w:rPr>
              <w:rFonts w:ascii="Times New Roman" w:eastAsia="Times New Roman"/>
            </w:rPr>
            <w:fldChar w:fldCharType="end"/>
          </w:r>
        </w:p>
        <w:p>
          <w:pPr>
            <w:pStyle w:val="9"/>
            <w:numPr>
              <w:ilvl w:val="2"/>
              <w:numId w:val="1"/>
            </w:numPr>
            <w:tabs>
              <w:tab w:val="left" w:pos="839"/>
              <w:tab w:val="left" w:pos="840"/>
              <w:tab w:val="left" w:leader="dot" w:pos="7597"/>
            </w:tabs>
            <w:spacing w:before="121" w:after="0" w:line="240" w:lineRule="auto"/>
            <w:ind w:left="1489" w:right="1034" w:hanging="1490"/>
            <w:jc w:val="right"/>
            <w:rPr>
              <w:rFonts w:ascii="Times New Roman" w:eastAsia="Times New Roman"/>
            </w:rPr>
          </w:pPr>
          <w:r>
            <w:fldChar w:fldCharType="begin"/>
          </w:r>
          <w:r>
            <w:instrText xml:space="preserve"> HYPERLINK \l "_bookmark13" </w:instrText>
          </w:r>
          <w:r>
            <w:fldChar w:fldCharType="separate"/>
          </w:r>
          <w:r>
            <w:t>《职业</w:t>
          </w:r>
          <w:r>
            <w:rPr>
              <w:spacing w:val="-3"/>
            </w:rPr>
            <w:t>能力</w:t>
          </w:r>
          <w:r>
            <w:t>倾向测</w:t>
          </w:r>
          <w:r>
            <w:rPr>
              <w:spacing w:val="-3"/>
            </w:rPr>
            <w:t>验</w:t>
          </w:r>
          <w:r>
            <w:t>（</w:t>
          </w:r>
          <w:r>
            <w:rPr>
              <w:rFonts w:ascii="Times New Roman" w:eastAsia="Times New Roman"/>
            </w:rPr>
            <w:t>B</w:t>
          </w:r>
          <w:r>
            <w:rPr>
              <w:rFonts w:ascii="Times New Roman" w:eastAsia="Times New Roman"/>
              <w:spacing w:val="-1"/>
            </w:rPr>
            <w:t xml:space="preserve"> </w:t>
          </w:r>
          <w:r>
            <w:t>类</w:t>
          </w:r>
          <w:r>
            <w:rPr>
              <w:spacing w:val="-140"/>
            </w:rPr>
            <w:t>）</w:t>
          </w:r>
          <w:r>
            <w:t>》</w:t>
          </w:r>
          <w:r>
            <w:tab/>
          </w:r>
          <w:r>
            <w:rPr>
              <w:rFonts w:ascii="Times New Roman" w:eastAsia="Times New Roman"/>
            </w:rPr>
            <w:t>15</w:t>
          </w:r>
          <w:r>
            <w:rPr>
              <w:rFonts w:ascii="Times New Roman" w:eastAsia="Times New Roman"/>
            </w:rPr>
            <w:fldChar w:fldCharType="end"/>
          </w:r>
        </w:p>
        <w:p>
          <w:pPr>
            <w:pStyle w:val="9"/>
            <w:numPr>
              <w:ilvl w:val="2"/>
              <w:numId w:val="1"/>
            </w:numPr>
            <w:tabs>
              <w:tab w:val="left" w:pos="839"/>
              <w:tab w:val="left" w:pos="840"/>
              <w:tab w:val="left" w:leader="dot" w:pos="7597"/>
            </w:tabs>
            <w:spacing w:before="121" w:after="0" w:line="240" w:lineRule="auto"/>
            <w:ind w:left="1489" w:right="1034" w:hanging="1490"/>
            <w:jc w:val="right"/>
            <w:rPr>
              <w:rFonts w:ascii="Times New Roman" w:eastAsia="Times New Roman"/>
            </w:rPr>
          </w:pPr>
          <w:r>
            <w:fldChar w:fldCharType="begin"/>
          </w:r>
          <w:r>
            <w:instrText xml:space="preserve"> HYPERLINK \l "_bookmark14" </w:instrText>
          </w:r>
          <w:r>
            <w:fldChar w:fldCharType="separate"/>
          </w:r>
          <w:r>
            <w:t>《综合应</w:t>
          </w:r>
          <w:r>
            <w:rPr>
              <w:spacing w:val="-3"/>
            </w:rPr>
            <w:t>用</w:t>
          </w:r>
          <w:r>
            <w:t>能力（</w:t>
          </w:r>
          <w:r>
            <w:rPr>
              <w:rFonts w:ascii="Times New Roman" w:eastAsia="Times New Roman"/>
            </w:rPr>
            <w:t>B</w:t>
          </w:r>
          <w:r>
            <w:rPr>
              <w:rFonts w:ascii="Times New Roman" w:eastAsia="Times New Roman"/>
              <w:spacing w:val="-2"/>
            </w:rPr>
            <w:t xml:space="preserve"> </w:t>
          </w:r>
          <w:r>
            <w:t>类</w:t>
          </w:r>
          <w:r>
            <w:rPr>
              <w:spacing w:val="-140"/>
            </w:rPr>
            <w:t>）</w:t>
          </w:r>
          <w:r>
            <w:t>》</w:t>
          </w:r>
          <w:r>
            <w:tab/>
          </w:r>
          <w:r>
            <w:rPr>
              <w:rFonts w:ascii="Times New Roman" w:eastAsia="Times New Roman"/>
            </w:rPr>
            <w:t>23</w:t>
          </w:r>
          <w:r>
            <w:rPr>
              <w:rFonts w:ascii="Times New Roman" w:eastAsia="Times New Roman"/>
            </w:rPr>
            <w:fldChar w:fldCharType="end"/>
          </w:r>
        </w:p>
        <w:p>
          <w:pPr>
            <w:pStyle w:val="9"/>
            <w:numPr>
              <w:ilvl w:val="1"/>
              <w:numId w:val="1"/>
            </w:numPr>
            <w:tabs>
              <w:tab w:val="left" w:pos="571"/>
              <w:tab w:val="left" w:pos="572"/>
              <w:tab w:val="left" w:leader="dot" w:pos="7806"/>
            </w:tabs>
            <w:spacing w:before="121" w:after="0" w:line="240" w:lineRule="auto"/>
            <w:ind w:left="1011" w:right="1034" w:hanging="1012"/>
            <w:jc w:val="right"/>
            <w:rPr>
              <w:rFonts w:ascii="Times New Roman" w:eastAsia="Times New Roman"/>
            </w:rPr>
          </w:pPr>
          <w:r>
            <w:fldChar w:fldCharType="begin"/>
          </w:r>
          <w:r>
            <w:instrText xml:space="preserve"> HYPERLINK \l "_bookmark15" </w:instrText>
          </w:r>
          <w:r>
            <w:fldChar w:fldCharType="separate"/>
          </w:r>
          <w:r>
            <w:t>自然</w:t>
          </w:r>
          <w:r>
            <w:rPr>
              <w:spacing w:val="-3"/>
            </w:rPr>
            <w:t>科</w:t>
          </w:r>
          <w:r>
            <w:t>学专</w:t>
          </w:r>
          <w:r>
            <w:rPr>
              <w:spacing w:val="-3"/>
            </w:rPr>
            <w:t>技</w:t>
          </w:r>
          <w:r>
            <w:t>类（</w:t>
          </w:r>
          <w:r>
            <w:rPr>
              <w:rFonts w:ascii="Times New Roman" w:eastAsia="Times New Roman"/>
            </w:rPr>
            <w:t>C</w:t>
          </w:r>
          <w:r>
            <w:rPr>
              <w:rFonts w:ascii="Times New Roman" w:eastAsia="Times New Roman"/>
              <w:spacing w:val="-1"/>
            </w:rPr>
            <w:t xml:space="preserve"> </w:t>
          </w:r>
          <w:r>
            <w:t>类）</w:t>
          </w:r>
          <w:r>
            <w:tab/>
          </w:r>
          <w:r>
            <w:rPr>
              <w:rFonts w:ascii="Times New Roman" w:eastAsia="Times New Roman"/>
            </w:rPr>
            <w:t>25</w:t>
          </w:r>
          <w:r>
            <w:rPr>
              <w:rFonts w:ascii="Times New Roman" w:eastAsia="Times New Roman"/>
            </w:rPr>
            <w:fldChar w:fldCharType="end"/>
          </w:r>
        </w:p>
        <w:p>
          <w:pPr>
            <w:pStyle w:val="9"/>
            <w:numPr>
              <w:ilvl w:val="2"/>
              <w:numId w:val="1"/>
            </w:numPr>
            <w:tabs>
              <w:tab w:val="left" w:pos="839"/>
              <w:tab w:val="left" w:pos="840"/>
              <w:tab w:val="left" w:leader="dot" w:pos="7597"/>
            </w:tabs>
            <w:spacing w:before="122" w:after="0" w:line="240" w:lineRule="auto"/>
            <w:ind w:left="1489" w:right="1034" w:hanging="1490"/>
            <w:jc w:val="right"/>
            <w:rPr>
              <w:rFonts w:ascii="Times New Roman" w:eastAsia="Times New Roman"/>
            </w:rPr>
          </w:pPr>
          <w:r>
            <w:fldChar w:fldCharType="begin"/>
          </w:r>
          <w:r>
            <w:instrText xml:space="preserve"> HYPERLINK \l "_bookmark16" </w:instrText>
          </w:r>
          <w:r>
            <w:fldChar w:fldCharType="separate"/>
          </w:r>
          <w:r>
            <w:t>《职业</w:t>
          </w:r>
          <w:r>
            <w:rPr>
              <w:spacing w:val="-3"/>
            </w:rPr>
            <w:t>能力</w:t>
          </w:r>
          <w:r>
            <w:t>倾向测</w:t>
          </w:r>
          <w:r>
            <w:rPr>
              <w:spacing w:val="-3"/>
            </w:rPr>
            <w:t>验</w:t>
          </w:r>
          <w:r>
            <w:t>（</w:t>
          </w:r>
          <w:r>
            <w:rPr>
              <w:rFonts w:ascii="Times New Roman" w:eastAsia="Times New Roman"/>
            </w:rPr>
            <w:t>C</w:t>
          </w:r>
          <w:r>
            <w:rPr>
              <w:rFonts w:ascii="Times New Roman" w:eastAsia="Times New Roman"/>
              <w:spacing w:val="-1"/>
            </w:rPr>
            <w:t xml:space="preserve"> </w:t>
          </w:r>
          <w:r>
            <w:t>类</w:t>
          </w:r>
          <w:r>
            <w:rPr>
              <w:spacing w:val="-140"/>
            </w:rPr>
            <w:t>）</w:t>
          </w:r>
          <w:r>
            <w:t>》</w:t>
          </w:r>
          <w:r>
            <w:tab/>
          </w:r>
          <w:r>
            <w:rPr>
              <w:rFonts w:ascii="Times New Roman" w:eastAsia="Times New Roman"/>
            </w:rPr>
            <w:t>25</w:t>
          </w:r>
          <w:r>
            <w:rPr>
              <w:rFonts w:ascii="Times New Roman" w:eastAsia="Times New Roman"/>
            </w:rPr>
            <w:fldChar w:fldCharType="end"/>
          </w:r>
        </w:p>
        <w:p>
          <w:pPr>
            <w:pStyle w:val="9"/>
            <w:numPr>
              <w:ilvl w:val="2"/>
              <w:numId w:val="1"/>
            </w:numPr>
            <w:tabs>
              <w:tab w:val="left" w:pos="839"/>
              <w:tab w:val="left" w:pos="840"/>
              <w:tab w:val="left" w:leader="dot" w:pos="7597"/>
            </w:tabs>
            <w:spacing w:before="121" w:after="0" w:line="240" w:lineRule="auto"/>
            <w:ind w:left="1489" w:right="1034" w:hanging="1490"/>
            <w:jc w:val="right"/>
            <w:rPr>
              <w:rFonts w:ascii="Times New Roman" w:eastAsia="Times New Roman"/>
            </w:rPr>
          </w:pPr>
          <w:r>
            <w:fldChar w:fldCharType="begin"/>
          </w:r>
          <w:r>
            <w:instrText xml:space="preserve"> HYPERLINK \l "_bookmark17" </w:instrText>
          </w:r>
          <w:r>
            <w:fldChar w:fldCharType="separate"/>
          </w:r>
          <w:r>
            <w:t>《综合</w:t>
          </w:r>
          <w:r>
            <w:rPr>
              <w:spacing w:val="-3"/>
            </w:rPr>
            <w:t>应用</w:t>
          </w:r>
          <w:r>
            <w:t>能力（</w:t>
          </w:r>
          <w:r>
            <w:rPr>
              <w:rFonts w:ascii="Times New Roman" w:eastAsia="Times New Roman"/>
            </w:rPr>
            <w:t>C</w:t>
          </w:r>
          <w:r>
            <w:rPr>
              <w:rFonts w:ascii="Times New Roman" w:eastAsia="Times New Roman"/>
              <w:spacing w:val="-1"/>
            </w:rPr>
            <w:t xml:space="preserve"> </w:t>
          </w:r>
          <w:r>
            <w:t>类</w:t>
          </w:r>
          <w:r>
            <w:rPr>
              <w:spacing w:val="-140"/>
            </w:rPr>
            <w:t>）</w:t>
          </w:r>
          <w:r>
            <w:t>》</w:t>
          </w:r>
          <w:r>
            <w:tab/>
          </w:r>
          <w:r>
            <w:rPr>
              <w:rFonts w:ascii="Times New Roman" w:eastAsia="Times New Roman"/>
            </w:rPr>
            <w:t>31</w:t>
          </w:r>
          <w:r>
            <w:rPr>
              <w:rFonts w:ascii="Times New Roman" w:eastAsia="Times New Roman"/>
            </w:rPr>
            <w:fldChar w:fldCharType="end"/>
          </w:r>
        </w:p>
        <w:p>
          <w:pPr>
            <w:pStyle w:val="9"/>
            <w:numPr>
              <w:ilvl w:val="1"/>
              <w:numId w:val="1"/>
            </w:numPr>
            <w:tabs>
              <w:tab w:val="left" w:pos="571"/>
              <w:tab w:val="left" w:pos="572"/>
              <w:tab w:val="left" w:leader="dot" w:pos="7806"/>
            </w:tabs>
            <w:spacing w:before="122" w:after="0" w:line="240" w:lineRule="auto"/>
            <w:ind w:left="1011" w:right="1034" w:hanging="1012"/>
            <w:jc w:val="right"/>
            <w:rPr>
              <w:rFonts w:ascii="Times New Roman" w:eastAsia="Times New Roman"/>
            </w:rPr>
          </w:pPr>
          <w:r>
            <w:fldChar w:fldCharType="begin"/>
          </w:r>
          <w:r>
            <w:instrText xml:space="preserve"> HYPERLINK \l "_bookmark18" </w:instrText>
          </w:r>
          <w:r>
            <w:fldChar w:fldCharType="separate"/>
          </w:r>
          <w:r>
            <w:t>中小</w:t>
          </w:r>
          <w:r>
            <w:rPr>
              <w:spacing w:val="-3"/>
            </w:rPr>
            <w:t>学</w:t>
          </w:r>
          <w:r>
            <w:t>教师</w:t>
          </w:r>
          <w:r>
            <w:rPr>
              <w:spacing w:val="-3"/>
            </w:rPr>
            <w:t>类</w:t>
          </w:r>
          <w:r>
            <w:t>（</w:t>
          </w:r>
          <w:r>
            <w:rPr>
              <w:rFonts w:ascii="Times New Roman" w:eastAsia="Times New Roman"/>
            </w:rPr>
            <w:t>D</w:t>
          </w:r>
          <w:r>
            <w:rPr>
              <w:rFonts w:ascii="Times New Roman" w:eastAsia="Times New Roman"/>
              <w:spacing w:val="-2"/>
            </w:rPr>
            <w:t xml:space="preserve"> </w:t>
          </w:r>
          <w:r>
            <w:t>类）</w:t>
          </w:r>
          <w:r>
            <w:tab/>
          </w:r>
          <w:r>
            <w:rPr>
              <w:rFonts w:ascii="Times New Roman" w:eastAsia="Times New Roman"/>
            </w:rPr>
            <w:t>33</w:t>
          </w:r>
          <w:r>
            <w:rPr>
              <w:rFonts w:ascii="Times New Roman" w:eastAsia="Times New Roman"/>
            </w:rPr>
            <w:fldChar w:fldCharType="end"/>
          </w:r>
        </w:p>
        <w:p>
          <w:pPr>
            <w:pStyle w:val="9"/>
            <w:numPr>
              <w:ilvl w:val="2"/>
              <w:numId w:val="1"/>
            </w:numPr>
            <w:tabs>
              <w:tab w:val="left" w:pos="839"/>
              <w:tab w:val="left" w:pos="840"/>
              <w:tab w:val="left" w:leader="dot" w:pos="7597"/>
            </w:tabs>
            <w:spacing w:before="121" w:after="0" w:line="240" w:lineRule="auto"/>
            <w:ind w:left="1489" w:right="1034" w:hanging="1490"/>
            <w:jc w:val="right"/>
            <w:rPr>
              <w:rFonts w:ascii="Times New Roman" w:eastAsia="Times New Roman"/>
            </w:rPr>
          </w:pPr>
          <w:r>
            <w:fldChar w:fldCharType="begin"/>
          </w:r>
          <w:r>
            <w:instrText xml:space="preserve"> HYPERLINK \l "_bookmark19" </w:instrText>
          </w:r>
          <w:r>
            <w:fldChar w:fldCharType="separate"/>
          </w:r>
          <w:r>
            <w:t>《职业</w:t>
          </w:r>
          <w:r>
            <w:rPr>
              <w:spacing w:val="-3"/>
            </w:rPr>
            <w:t>能力</w:t>
          </w:r>
          <w:r>
            <w:t>倾向测</w:t>
          </w:r>
          <w:r>
            <w:rPr>
              <w:spacing w:val="-3"/>
            </w:rPr>
            <w:t>验</w:t>
          </w:r>
          <w:r>
            <w:t>（</w:t>
          </w:r>
          <w:r>
            <w:rPr>
              <w:rFonts w:ascii="Times New Roman" w:eastAsia="Times New Roman"/>
            </w:rPr>
            <w:t>D</w:t>
          </w:r>
          <w:r>
            <w:rPr>
              <w:rFonts w:ascii="Times New Roman" w:eastAsia="Times New Roman"/>
              <w:spacing w:val="-1"/>
            </w:rPr>
            <w:t xml:space="preserve"> </w:t>
          </w:r>
          <w:r>
            <w:t>类</w:t>
          </w:r>
          <w:r>
            <w:rPr>
              <w:spacing w:val="-142"/>
            </w:rPr>
            <w:t>）</w:t>
          </w:r>
          <w:r>
            <w:t>》</w:t>
          </w:r>
          <w:r>
            <w:tab/>
          </w:r>
          <w:r>
            <w:rPr>
              <w:rFonts w:ascii="Times New Roman" w:eastAsia="Times New Roman"/>
            </w:rPr>
            <w:t>33</w:t>
          </w:r>
          <w:r>
            <w:rPr>
              <w:rFonts w:ascii="Times New Roman" w:eastAsia="Times New Roman"/>
            </w:rPr>
            <w:fldChar w:fldCharType="end"/>
          </w:r>
        </w:p>
        <w:p>
          <w:pPr>
            <w:pStyle w:val="9"/>
            <w:numPr>
              <w:ilvl w:val="2"/>
              <w:numId w:val="1"/>
            </w:numPr>
            <w:tabs>
              <w:tab w:val="left" w:pos="839"/>
              <w:tab w:val="left" w:pos="840"/>
              <w:tab w:val="left" w:leader="dot" w:pos="7597"/>
            </w:tabs>
            <w:spacing w:before="121" w:after="0" w:line="240" w:lineRule="auto"/>
            <w:ind w:left="1489" w:right="1034" w:hanging="1490"/>
            <w:jc w:val="right"/>
            <w:rPr>
              <w:rFonts w:ascii="Times New Roman" w:eastAsia="Times New Roman"/>
            </w:rPr>
          </w:pPr>
          <w:r>
            <w:fldChar w:fldCharType="begin"/>
          </w:r>
          <w:r>
            <w:instrText xml:space="preserve"> HYPERLINK \l "_bookmark20" </w:instrText>
          </w:r>
          <w:r>
            <w:fldChar w:fldCharType="separate"/>
          </w:r>
          <w:r>
            <w:t>《综合</w:t>
          </w:r>
          <w:r>
            <w:rPr>
              <w:spacing w:val="-3"/>
            </w:rPr>
            <w:t>应用</w:t>
          </w:r>
          <w:r>
            <w:t>能力（</w:t>
          </w:r>
          <w:r>
            <w:rPr>
              <w:rFonts w:ascii="Times New Roman" w:eastAsia="Times New Roman"/>
            </w:rPr>
            <w:t>D</w:t>
          </w:r>
          <w:r>
            <w:rPr>
              <w:rFonts w:ascii="Times New Roman" w:eastAsia="Times New Roman"/>
              <w:spacing w:val="-2"/>
            </w:rPr>
            <w:t xml:space="preserve"> </w:t>
          </w:r>
          <w:r>
            <w:t>类</w:t>
          </w:r>
          <w:r>
            <w:rPr>
              <w:spacing w:val="-140"/>
            </w:rPr>
            <w:t>）</w:t>
          </w:r>
          <w:r>
            <w:t>》</w:t>
          </w:r>
          <w:r>
            <w:tab/>
          </w:r>
          <w:r>
            <w:rPr>
              <w:rFonts w:ascii="Times New Roman" w:eastAsia="Times New Roman"/>
            </w:rPr>
            <w:t>40</w:t>
          </w:r>
          <w:r>
            <w:rPr>
              <w:rFonts w:ascii="Times New Roman" w:eastAsia="Times New Roman"/>
            </w:rPr>
            <w:fldChar w:fldCharType="end"/>
          </w:r>
        </w:p>
        <w:p>
          <w:pPr>
            <w:pStyle w:val="9"/>
            <w:numPr>
              <w:ilvl w:val="1"/>
              <w:numId w:val="1"/>
            </w:numPr>
            <w:tabs>
              <w:tab w:val="left" w:pos="571"/>
              <w:tab w:val="left" w:pos="572"/>
              <w:tab w:val="left" w:leader="dot" w:pos="7806"/>
            </w:tabs>
            <w:spacing w:before="121" w:after="0" w:line="240" w:lineRule="auto"/>
            <w:ind w:left="1011" w:right="1034" w:hanging="1012"/>
            <w:jc w:val="right"/>
            <w:rPr>
              <w:rFonts w:ascii="Times New Roman" w:eastAsia="Times New Roman"/>
            </w:rPr>
          </w:pPr>
          <w:r>
            <w:fldChar w:fldCharType="begin"/>
          </w:r>
          <w:r>
            <w:instrText xml:space="preserve"> HYPERLINK \l "_bookmark21" </w:instrText>
          </w:r>
          <w:r>
            <w:fldChar w:fldCharType="separate"/>
          </w:r>
          <w:r>
            <w:t>医疗</w:t>
          </w:r>
          <w:r>
            <w:rPr>
              <w:spacing w:val="-3"/>
            </w:rPr>
            <w:t>卫</w:t>
          </w:r>
          <w:r>
            <w:t>生类（</w:t>
          </w:r>
          <w:r>
            <w:rPr>
              <w:rFonts w:ascii="Times New Roman" w:eastAsia="Times New Roman"/>
            </w:rPr>
            <w:t>E</w:t>
          </w:r>
          <w:r>
            <w:rPr>
              <w:rFonts w:ascii="Times New Roman" w:eastAsia="Times New Roman"/>
              <w:spacing w:val="-1"/>
            </w:rPr>
            <w:t xml:space="preserve"> </w:t>
          </w:r>
          <w:r>
            <w:t>类）</w:t>
          </w:r>
          <w:r>
            <w:tab/>
          </w:r>
          <w:r>
            <w:rPr>
              <w:rFonts w:ascii="Times New Roman" w:eastAsia="Times New Roman"/>
            </w:rPr>
            <w:t>41</w:t>
          </w:r>
          <w:r>
            <w:rPr>
              <w:rFonts w:ascii="Times New Roman" w:eastAsia="Times New Roman"/>
            </w:rPr>
            <w:fldChar w:fldCharType="end"/>
          </w:r>
        </w:p>
        <w:p>
          <w:pPr>
            <w:pStyle w:val="9"/>
            <w:numPr>
              <w:ilvl w:val="2"/>
              <w:numId w:val="1"/>
            </w:numPr>
            <w:tabs>
              <w:tab w:val="left" w:pos="839"/>
              <w:tab w:val="left" w:pos="840"/>
              <w:tab w:val="left" w:leader="dot" w:pos="7597"/>
            </w:tabs>
            <w:spacing w:before="122" w:after="0" w:line="240" w:lineRule="auto"/>
            <w:ind w:left="1489" w:right="1034" w:hanging="1490"/>
            <w:jc w:val="right"/>
            <w:rPr>
              <w:rFonts w:ascii="Times New Roman" w:eastAsia="Times New Roman"/>
            </w:rPr>
          </w:pPr>
          <w:r>
            <w:fldChar w:fldCharType="begin"/>
          </w:r>
          <w:r>
            <w:instrText xml:space="preserve"> HYPERLINK \l "_bookmark22" </w:instrText>
          </w:r>
          <w:r>
            <w:fldChar w:fldCharType="separate"/>
          </w:r>
          <w:r>
            <w:t>《职业</w:t>
          </w:r>
          <w:r>
            <w:rPr>
              <w:spacing w:val="-3"/>
            </w:rPr>
            <w:t>能力</w:t>
          </w:r>
          <w:r>
            <w:t>倾向测</w:t>
          </w:r>
          <w:r>
            <w:rPr>
              <w:spacing w:val="-3"/>
            </w:rPr>
            <w:t>验</w:t>
          </w:r>
          <w:r>
            <w:t>（</w:t>
          </w:r>
          <w:r>
            <w:rPr>
              <w:rFonts w:ascii="Times New Roman" w:eastAsia="Times New Roman"/>
            </w:rPr>
            <w:t>E</w:t>
          </w:r>
          <w:r>
            <w:rPr>
              <w:rFonts w:ascii="Times New Roman" w:eastAsia="Times New Roman"/>
              <w:spacing w:val="-1"/>
            </w:rPr>
            <w:t xml:space="preserve"> </w:t>
          </w:r>
          <w:r>
            <w:t>类</w:t>
          </w:r>
          <w:r>
            <w:rPr>
              <w:spacing w:val="-140"/>
            </w:rPr>
            <w:t>）</w:t>
          </w:r>
          <w:r>
            <w:t>》</w:t>
          </w:r>
          <w:r>
            <w:tab/>
          </w:r>
          <w:r>
            <w:rPr>
              <w:rFonts w:ascii="Times New Roman" w:eastAsia="Times New Roman"/>
            </w:rPr>
            <w:t>41</w:t>
          </w:r>
          <w:r>
            <w:rPr>
              <w:rFonts w:ascii="Times New Roman" w:eastAsia="Times New Roman"/>
            </w:rPr>
            <w:fldChar w:fldCharType="end"/>
          </w:r>
        </w:p>
        <w:p>
          <w:pPr>
            <w:pStyle w:val="9"/>
            <w:numPr>
              <w:ilvl w:val="2"/>
              <w:numId w:val="1"/>
            </w:numPr>
            <w:tabs>
              <w:tab w:val="left" w:pos="839"/>
              <w:tab w:val="left" w:pos="840"/>
              <w:tab w:val="left" w:leader="dot" w:pos="7597"/>
            </w:tabs>
            <w:spacing w:before="121" w:after="0" w:line="240" w:lineRule="auto"/>
            <w:ind w:left="1489" w:right="1034" w:hanging="1490"/>
            <w:jc w:val="right"/>
            <w:rPr>
              <w:rFonts w:ascii="Times New Roman" w:eastAsia="Times New Roman"/>
            </w:rPr>
          </w:pPr>
          <w:r>
            <w:fldChar w:fldCharType="begin"/>
          </w:r>
          <w:r>
            <w:instrText xml:space="preserve"> HYPERLINK \l "_bookmark23" </w:instrText>
          </w:r>
          <w:r>
            <w:fldChar w:fldCharType="separate"/>
          </w:r>
          <w:r>
            <w:t>《综合</w:t>
          </w:r>
          <w:r>
            <w:rPr>
              <w:spacing w:val="-3"/>
            </w:rPr>
            <w:t>应用</w:t>
          </w:r>
          <w:r>
            <w:t>能力（</w:t>
          </w:r>
          <w:r>
            <w:rPr>
              <w:rFonts w:ascii="Times New Roman" w:eastAsia="Times New Roman"/>
            </w:rPr>
            <w:t>E</w:t>
          </w:r>
          <w:r>
            <w:rPr>
              <w:rFonts w:ascii="Times New Roman" w:eastAsia="Times New Roman"/>
              <w:spacing w:val="-2"/>
            </w:rPr>
            <w:t xml:space="preserve"> </w:t>
          </w:r>
          <w:r>
            <w:t>类</w:t>
          </w:r>
          <w:r>
            <w:rPr>
              <w:spacing w:val="-140"/>
            </w:rPr>
            <w:t>）</w:t>
          </w:r>
          <w:r>
            <w:t>》</w:t>
          </w:r>
          <w:r>
            <w:tab/>
          </w:r>
          <w:r>
            <w:rPr>
              <w:rFonts w:ascii="Times New Roman" w:eastAsia="Times New Roman"/>
            </w:rPr>
            <w:t>47</w:t>
          </w:r>
          <w:r>
            <w:rPr>
              <w:rFonts w:ascii="Times New Roman" w:eastAsia="Times New Roman"/>
            </w:rPr>
            <w:fldChar w:fldCharType="end"/>
          </w:r>
        </w:p>
      </w:sdtContent>
    </w:sdt>
    <w:p>
      <w:pPr>
        <w:spacing w:after="0" w:line="240" w:lineRule="auto"/>
        <w:jc w:val="right"/>
        <w:rPr>
          <w:rFonts w:ascii="Times New Roman" w:eastAsia="Times New Roman"/>
        </w:rPr>
        <w:sectPr>
          <w:footerReference r:id="rId3" w:type="default"/>
          <w:footerReference r:id="rId4" w:type="even"/>
          <w:pgSz w:w="11910" w:h="16840"/>
          <w:pgMar w:top="1360" w:right="980" w:bottom="1160" w:left="1360" w:header="0" w:footer="960" w:gutter="0"/>
          <w:pgNumType w:start="2"/>
        </w:sectPr>
      </w:pPr>
    </w:p>
    <w:p>
      <w:pPr>
        <w:pStyle w:val="5"/>
        <w:spacing w:before="4"/>
        <w:rPr>
          <w:rFonts w:ascii="Times New Roman"/>
        </w:rPr>
      </w:pPr>
    </w:p>
    <w:p>
      <w:pPr>
        <w:pStyle w:val="2"/>
        <w:spacing w:before="1"/>
        <w:ind w:left="1299" w:right="1677" w:firstLine="0"/>
        <w:jc w:val="center"/>
      </w:pPr>
      <w:bookmarkStart w:id="0" w:name="_bookmark0"/>
      <w:bookmarkEnd w:id="0"/>
      <w:r>
        <w:t>编制说明</w:t>
      </w:r>
    </w:p>
    <w:p>
      <w:pPr>
        <w:pStyle w:val="5"/>
        <w:spacing w:before="12"/>
        <w:rPr>
          <w:rFonts w:ascii="黑体"/>
          <w:sz w:val="51"/>
        </w:rPr>
      </w:pPr>
    </w:p>
    <w:p>
      <w:pPr>
        <w:pStyle w:val="4"/>
        <w:spacing w:line="374" w:lineRule="auto"/>
        <w:ind w:left="440" w:right="806"/>
        <w:jc w:val="both"/>
      </w:pPr>
      <w:r>
        <w:t>事业单位是国家为了社会公益目的，由国家机关举办或者其他组织利用国有资产举办的，从事教育、科技、文化、卫生等活动的社会服务组织。我国事业单位涉及领域广泛， 种类繁多，是专业技术人员的主要聚集地。事业单位人才队伍是我们党执政兴国的重要依靠力量，是实施人才强国战略的有力支撑，是社会主义现代化建设的重要人才保障。</w:t>
      </w:r>
    </w:p>
    <w:p>
      <w:pPr>
        <w:spacing w:before="3" w:line="374" w:lineRule="auto"/>
        <w:ind w:left="440" w:right="804" w:firstLine="640"/>
        <w:jc w:val="both"/>
        <w:rPr>
          <w:sz w:val="32"/>
        </w:rPr>
      </w:pPr>
      <w:r>
        <w:rPr>
          <w:sz w:val="32"/>
        </w:rPr>
        <w:t>《事业单位公开招聘人员暂行规定》颁布实施以来，事业单位公开招聘在全国范围内实现了全覆盖。公开招聘制度是事业单位人事制度改革的重要内容，是事业单位进人的主渠道。公开招聘考试作为体现公平择优原则的主要手段，社会各界和广大考生高度关注，人民群众广泛支持。建立健全事业单位公开招聘制度，积极探索公开招聘分类考试办法， 增强公开招聘考试的规范性、针对性和科学性，对促进高质量就业，实现事业单位选人用人考试评价目标，维护社会公平正义具有十分重要的意义。</w:t>
      </w:r>
    </w:p>
    <w:p>
      <w:pPr>
        <w:spacing w:before="5" w:line="374" w:lineRule="auto"/>
        <w:ind w:left="440" w:right="818" w:firstLine="640"/>
        <w:jc w:val="both"/>
        <w:rPr>
          <w:sz w:val="32"/>
        </w:rPr>
      </w:pPr>
      <w:r>
        <w:rPr>
          <w:spacing w:val="-20"/>
          <w:sz w:val="32"/>
        </w:rPr>
        <w:t>依据《事业单位人事管理条例》、《事业单位公开招聘人</w:t>
      </w:r>
      <w:r>
        <w:rPr>
          <w:spacing w:val="-30"/>
          <w:sz w:val="32"/>
        </w:rPr>
        <w:t>员暂行规定》、《事业单位岗位设置管理试行办法》、《关于进</w:t>
      </w:r>
      <w:r>
        <w:rPr>
          <w:spacing w:val="-3"/>
          <w:sz w:val="32"/>
        </w:rPr>
        <w:t>一步规范事业单位公开招聘工作的通知》和《关于进一步深化事业单位人事制度改革的意见》的规定和要求，人力资源</w:t>
      </w:r>
    </w:p>
    <w:p>
      <w:pPr>
        <w:spacing w:after="0" w:line="374" w:lineRule="auto"/>
        <w:jc w:val="both"/>
        <w:rPr>
          <w:sz w:val="32"/>
        </w:rPr>
        <w:sectPr>
          <w:pgSz w:w="11910" w:h="16840"/>
          <w:pgMar w:top="1580" w:right="980" w:bottom="1160" w:left="1360" w:header="0" w:footer="960" w:gutter="0"/>
        </w:sectPr>
      </w:pPr>
    </w:p>
    <w:p>
      <w:pPr>
        <w:spacing w:before="33" w:line="374" w:lineRule="auto"/>
        <w:ind w:left="440" w:right="817" w:firstLine="0"/>
        <w:jc w:val="both"/>
        <w:rPr>
          <w:sz w:val="32"/>
        </w:rPr>
      </w:pPr>
      <w:r>
        <w:rPr>
          <w:spacing w:val="-2"/>
          <w:sz w:val="32"/>
        </w:rPr>
        <w:t>社会保障部人事考试中心组织多领域专家，从理论和实践两</w:t>
      </w:r>
      <w:r>
        <w:rPr>
          <w:spacing w:val="-5"/>
          <w:sz w:val="32"/>
        </w:rPr>
        <w:t>个方面，对全国事业单位公开招聘工作进行了深入地分析研</w:t>
      </w:r>
      <w:r>
        <w:rPr>
          <w:spacing w:val="-4"/>
          <w:sz w:val="32"/>
        </w:rPr>
        <w:t>究，提出了针对不同行业、专业和岗位特点的公开招聘分类</w:t>
      </w:r>
      <w:r>
        <w:rPr>
          <w:spacing w:val="-7"/>
          <w:sz w:val="32"/>
        </w:rPr>
        <w:t>实施意见，研究制定了事业单位公开招聘分类考试公共科目</w:t>
      </w:r>
      <w:r>
        <w:rPr>
          <w:sz w:val="32"/>
        </w:rPr>
        <w:t>笔试考试大纲。</w:t>
      </w:r>
    </w:p>
    <w:p>
      <w:pPr>
        <w:spacing w:before="1" w:line="374" w:lineRule="auto"/>
        <w:ind w:left="440" w:right="773" w:firstLine="640"/>
        <w:jc w:val="left"/>
        <w:rPr>
          <w:sz w:val="32"/>
        </w:rPr>
      </w:pPr>
      <w:r>
        <w:rPr>
          <w:sz w:val="32"/>
        </w:rPr>
        <w:t>本大纲主要适用于事业单位公开招聘新进人员，供有关部门和考生参考使用。</w:t>
      </w:r>
    </w:p>
    <w:p>
      <w:pPr>
        <w:pStyle w:val="5"/>
        <w:rPr>
          <w:sz w:val="32"/>
        </w:rPr>
      </w:pPr>
    </w:p>
    <w:p>
      <w:pPr>
        <w:pStyle w:val="5"/>
        <w:rPr>
          <w:sz w:val="32"/>
        </w:rPr>
      </w:pPr>
    </w:p>
    <w:p>
      <w:pPr>
        <w:pStyle w:val="5"/>
        <w:rPr>
          <w:sz w:val="32"/>
        </w:rPr>
      </w:pPr>
    </w:p>
    <w:p>
      <w:pPr>
        <w:pStyle w:val="5"/>
        <w:rPr>
          <w:sz w:val="32"/>
        </w:rPr>
      </w:pPr>
    </w:p>
    <w:p>
      <w:pPr>
        <w:pStyle w:val="5"/>
        <w:rPr>
          <w:sz w:val="32"/>
        </w:rPr>
      </w:pPr>
    </w:p>
    <w:p>
      <w:pPr>
        <w:pStyle w:val="5"/>
        <w:spacing w:before="7"/>
        <w:rPr>
          <w:sz w:val="30"/>
        </w:rPr>
      </w:pPr>
    </w:p>
    <w:p>
      <w:pPr>
        <w:spacing w:before="1"/>
        <w:ind w:left="440" w:right="0" w:firstLine="0"/>
        <w:jc w:val="left"/>
        <w:rPr>
          <w:rFonts w:hint="eastAsia" w:ascii="黑体" w:eastAsia="黑体"/>
          <w:sz w:val="44"/>
        </w:rPr>
      </w:pPr>
      <w:r>
        <w:rPr>
          <w:rFonts w:hint="eastAsia" w:ascii="黑体" w:eastAsia="黑体"/>
          <w:sz w:val="44"/>
        </w:rPr>
        <w:t>[郑重声明]</w:t>
      </w:r>
    </w:p>
    <w:p>
      <w:pPr>
        <w:pStyle w:val="4"/>
        <w:spacing w:before="197" w:line="374" w:lineRule="auto"/>
        <w:ind w:left="440" w:right="806"/>
        <w:jc w:val="both"/>
        <w:rPr>
          <w:rFonts w:hint="eastAsia" w:ascii="黑体" w:eastAsia="黑体"/>
        </w:rPr>
      </w:pPr>
      <w:r>
        <w:rPr>
          <w:rFonts w:hint="eastAsia" w:ascii="黑体" w:eastAsia="黑体"/>
        </w:rPr>
        <w:t>本大纲仅供各级人力资源和社会保障部门组织实施事业单位公开招聘分类考试和应试考生备考使用。未经许可， 任何其他组织和个人不得进行印刷出版、转载，不得以盈利为目的使用。</w:t>
      </w:r>
    </w:p>
    <w:p>
      <w:pPr>
        <w:spacing w:after="0" w:line="374" w:lineRule="auto"/>
        <w:jc w:val="both"/>
        <w:rPr>
          <w:rFonts w:hint="eastAsia" w:ascii="黑体" w:eastAsia="黑体"/>
        </w:rPr>
        <w:sectPr>
          <w:pgSz w:w="11910" w:h="16840"/>
          <w:pgMar w:top="1580" w:right="980" w:bottom="1160" w:left="1360" w:header="0" w:footer="960" w:gutter="0"/>
        </w:sectPr>
      </w:pPr>
    </w:p>
    <w:p>
      <w:pPr>
        <w:pStyle w:val="5"/>
        <w:rPr>
          <w:rFonts w:ascii="黑体"/>
          <w:sz w:val="20"/>
        </w:rPr>
      </w:pPr>
    </w:p>
    <w:p>
      <w:pPr>
        <w:pStyle w:val="5"/>
        <w:spacing w:before="7"/>
        <w:rPr>
          <w:rFonts w:ascii="黑体"/>
          <w:sz w:val="26"/>
        </w:rPr>
      </w:pPr>
    </w:p>
    <w:p>
      <w:pPr>
        <w:pStyle w:val="2"/>
        <w:numPr>
          <w:ilvl w:val="0"/>
          <w:numId w:val="2"/>
        </w:numPr>
        <w:tabs>
          <w:tab w:val="left" w:pos="949"/>
          <w:tab w:val="left" w:pos="950"/>
        </w:tabs>
        <w:spacing w:before="49" w:after="0" w:line="240" w:lineRule="auto"/>
        <w:ind w:left="949" w:right="0" w:hanging="721"/>
        <w:jc w:val="left"/>
      </w:pPr>
      <w:bookmarkStart w:id="1" w:name="_bookmark1"/>
      <w:bookmarkEnd w:id="1"/>
      <w:bookmarkStart w:id="2" w:name="_bookmark1"/>
      <w:bookmarkEnd w:id="2"/>
      <w:r>
        <w:t>考试类别设置</w:t>
      </w:r>
    </w:p>
    <w:p>
      <w:pPr>
        <w:pStyle w:val="5"/>
        <w:rPr>
          <w:rFonts w:ascii="黑体"/>
          <w:sz w:val="36"/>
        </w:rPr>
      </w:pPr>
    </w:p>
    <w:p>
      <w:pPr>
        <w:pStyle w:val="5"/>
        <w:spacing w:before="9"/>
        <w:rPr>
          <w:rFonts w:ascii="黑体"/>
          <w:sz w:val="34"/>
        </w:rPr>
      </w:pPr>
    </w:p>
    <w:p>
      <w:pPr>
        <w:spacing w:before="0" w:line="348" w:lineRule="auto"/>
        <w:ind w:left="229" w:right="262" w:firstLine="640"/>
        <w:jc w:val="both"/>
        <w:rPr>
          <w:sz w:val="32"/>
        </w:rPr>
      </w:pPr>
      <w:r>
        <w:rPr>
          <w:spacing w:val="3"/>
          <w:w w:val="95"/>
          <w:sz w:val="32"/>
        </w:rPr>
        <w:t xml:space="preserve">基于事业单位不同招聘岗位对人的能力素质有不同要求，事 </w:t>
      </w:r>
      <w:r>
        <w:rPr>
          <w:spacing w:val="3"/>
          <w:sz w:val="32"/>
        </w:rPr>
        <w:t>业单位公开招聘分类考试公共科目笔试分为综合管理类</w:t>
      </w:r>
      <w:r>
        <w:rPr>
          <w:spacing w:val="2"/>
          <w:sz w:val="32"/>
        </w:rPr>
        <w:t>（A</w:t>
      </w:r>
      <w:r>
        <w:rPr>
          <w:spacing w:val="-28"/>
          <w:sz w:val="32"/>
        </w:rPr>
        <w:t xml:space="preserve"> 类</w:t>
      </w:r>
      <w:r>
        <w:rPr>
          <w:spacing w:val="-159"/>
          <w:sz w:val="32"/>
        </w:rPr>
        <w:t>）</w:t>
      </w:r>
      <w:r>
        <w:rPr>
          <w:spacing w:val="-13"/>
          <w:sz w:val="32"/>
        </w:rPr>
        <w:t>、</w:t>
      </w:r>
      <w:r>
        <w:rPr>
          <w:spacing w:val="-2"/>
          <w:sz w:val="32"/>
        </w:rPr>
        <w:t>社会科学专技类</w:t>
      </w:r>
      <w:r>
        <w:rPr>
          <w:sz w:val="32"/>
        </w:rPr>
        <w:t>（B</w:t>
      </w:r>
      <w:r>
        <w:rPr>
          <w:spacing w:val="-42"/>
          <w:sz w:val="32"/>
        </w:rPr>
        <w:t xml:space="preserve"> 类</w:t>
      </w:r>
      <w:r>
        <w:rPr>
          <w:spacing w:val="-159"/>
          <w:sz w:val="32"/>
        </w:rPr>
        <w:t>）</w:t>
      </w:r>
      <w:r>
        <w:rPr>
          <w:spacing w:val="-5"/>
          <w:sz w:val="32"/>
        </w:rPr>
        <w:t>、自然科学专技类</w:t>
      </w:r>
      <w:r>
        <w:rPr>
          <w:sz w:val="32"/>
        </w:rPr>
        <w:t>（C</w:t>
      </w:r>
      <w:r>
        <w:rPr>
          <w:spacing w:val="-42"/>
          <w:sz w:val="32"/>
        </w:rPr>
        <w:t xml:space="preserve"> 类</w:t>
      </w:r>
      <w:r>
        <w:rPr>
          <w:spacing w:val="-161"/>
          <w:sz w:val="32"/>
        </w:rPr>
        <w:t>）</w:t>
      </w:r>
      <w:r>
        <w:rPr>
          <w:spacing w:val="-5"/>
          <w:sz w:val="32"/>
        </w:rPr>
        <w:t>、中小学教师类</w:t>
      </w:r>
    </w:p>
    <w:p>
      <w:pPr>
        <w:spacing w:before="3"/>
        <w:ind w:left="229" w:right="0" w:firstLine="0"/>
        <w:jc w:val="both"/>
        <w:rPr>
          <w:sz w:val="32"/>
        </w:rPr>
      </w:pPr>
      <w:r>
        <w:rPr>
          <w:sz w:val="32"/>
        </w:rPr>
        <w:t>（D 类）和医疗卫生类（E 类）五个类别。</w:t>
      </w:r>
    </w:p>
    <w:p>
      <w:pPr>
        <w:pStyle w:val="13"/>
        <w:numPr>
          <w:ilvl w:val="1"/>
          <w:numId w:val="2"/>
        </w:numPr>
        <w:tabs>
          <w:tab w:val="left" w:pos="1290"/>
        </w:tabs>
        <w:spacing w:before="185" w:after="0" w:line="240" w:lineRule="auto"/>
        <w:ind w:left="1290" w:right="0" w:hanging="420"/>
        <w:jc w:val="both"/>
        <w:rPr>
          <w:sz w:val="32"/>
        </w:rPr>
      </w:pPr>
      <w:r>
        <w:rPr>
          <w:sz w:val="32"/>
        </w:rPr>
        <w:t>综合管理类（A</w:t>
      </w:r>
      <w:r>
        <w:rPr>
          <w:spacing w:val="-41"/>
          <w:sz w:val="32"/>
        </w:rPr>
        <w:t xml:space="preserve"> 类</w:t>
      </w:r>
      <w:r>
        <w:rPr>
          <w:sz w:val="32"/>
        </w:rPr>
        <w:t>）</w:t>
      </w:r>
    </w:p>
    <w:p>
      <w:pPr>
        <w:spacing w:before="185" w:line="348" w:lineRule="auto"/>
        <w:ind w:left="229" w:right="273" w:firstLine="640"/>
        <w:jc w:val="left"/>
        <w:rPr>
          <w:sz w:val="32"/>
        </w:rPr>
      </w:pPr>
      <w:r>
        <w:rPr>
          <w:spacing w:val="3"/>
          <w:w w:val="95"/>
          <w:sz w:val="32"/>
        </w:rPr>
        <w:t xml:space="preserve">主要适用于事业单位中以行政性、事务性和业务管理为主的 </w:t>
      </w:r>
      <w:r>
        <w:rPr>
          <w:spacing w:val="3"/>
          <w:sz w:val="32"/>
        </w:rPr>
        <w:t>岗位。</w:t>
      </w:r>
    </w:p>
    <w:p>
      <w:pPr>
        <w:pStyle w:val="13"/>
        <w:numPr>
          <w:ilvl w:val="1"/>
          <w:numId w:val="2"/>
        </w:numPr>
        <w:tabs>
          <w:tab w:val="left" w:pos="1290"/>
        </w:tabs>
        <w:spacing w:before="0" w:after="0" w:line="409" w:lineRule="exact"/>
        <w:ind w:left="1290" w:right="0" w:hanging="420"/>
        <w:jc w:val="left"/>
        <w:rPr>
          <w:sz w:val="32"/>
        </w:rPr>
      </w:pPr>
      <w:r>
        <w:rPr>
          <w:sz w:val="32"/>
        </w:rPr>
        <w:t>社会科学专技类（B</w:t>
      </w:r>
      <w:r>
        <w:rPr>
          <w:spacing w:val="-41"/>
          <w:sz w:val="32"/>
        </w:rPr>
        <w:t xml:space="preserve"> 类</w:t>
      </w:r>
      <w:r>
        <w:rPr>
          <w:sz w:val="32"/>
        </w:rPr>
        <w:t>）</w:t>
      </w:r>
    </w:p>
    <w:p>
      <w:pPr>
        <w:spacing w:before="186"/>
        <w:ind w:left="870" w:right="0" w:firstLine="0"/>
        <w:jc w:val="left"/>
        <w:rPr>
          <w:sz w:val="32"/>
        </w:rPr>
      </w:pPr>
      <w:r>
        <w:rPr>
          <w:sz w:val="32"/>
        </w:rPr>
        <w:t>主要适用于事业单位人文社科类专业技术岗位。</w:t>
      </w:r>
    </w:p>
    <w:p>
      <w:pPr>
        <w:pStyle w:val="13"/>
        <w:numPr>
          <w:ilvl w:val="1"/>
          <w:numId w:val="2"/>
        </w:numPr>
        <w:tabs>
          <w:tab w:val="left" w:pos="1290"/>
        </w:tabs>
        <w:spacing w:before="185" w:after="0" w:line="240" w:lineRule="auto"/>
        <w:ind w:left="1290" w:right="0" w:hanging="420"/>
        <w:jc w:val="left"/>
        <w:rPr>
          <w:sz w:val="32"/>
        </w:rPr>
      </w:pPr>
      <w:r>
        <w:rPr>
          <w:sz w:val="32"/>
        </w:rPr>
        <w:t>自然科学专技类（C</w:t>
      </w:r>
      <w:r>
        <w:rPr>
          <w:spacing w:val="-41"/>
          <w:sz w:val="32"/>
        </w:rPr>
        <w:t xml:space="preserve"> 类</w:t>
      </w:r>
      <w:r>
        <w:rPr>
          <w:sz w:val="32"/>
        </w:rPr>
        <w:t>）</w:t>
      </w:r>
    </w:p>
    <w:p>
      <w:pPr>
        <w:spacing w:before="185"/>
        <w:ind w:left="870" w:right="0" w:firstLine="0"/>
        <w:jc w:val="left"/>
        <w:rPr>
          <w:sz w:val="32"/>
        </w:rPr>
      </w:pPr>
      <w:r>
        <w:rPr>
          <w:sz w:val="32"/>
        </w:rPr>
        <w:t>主要适用于事业单位自然科学类专业技术岗位。</w:t>
      </w:r>
    </w:p>
    <w:p>
      <w:pPr>
        <w:pStyle w:val="13"/>
        <w:numPr>
          <w:ilvl w:val="1"/>
          <w:numId w:val="2"/>
        </w:numPr>
        <w:tabs>
          <w:tab w:val="left" w:pos="1290"/>
        </w:tabs>
        <w:spacing w:before="186" w:after="0" w:line="240" w:lineRule="auto"/>
        <w:ind w:left="1290" w:right="0" w:hanging="420"/>
        <w:jc w:val="left"/>
        <w:rPr>
          <w:sz w:val="32"/>
        </w:rPr>
      </w:pPr>
      <w:r>
        <w:rPr>
          <w:sz w:val="32"/>
        </w:rPr>
        <w:t>中小学教师类（D</w:t>
      </w:r>
      <w:r>
        <w:rPr>
          <w:spacing w:val="-40"/>
          <w:sz w:val="32"/>
        </w:rPr>
        <w:t xml:space="preserve"> 类</w:t>
      </w:r>
      <w:r>
        <w:rPr>
          <w:sz w:val="32"/>
        </w:rPr>
        <w:t>）</w:t>
      </w:r>
    </w:p>
    <w:p>
      <w:pPr>
        <w:spacing w:before="185"/>
        <w:ind w:left="870" w:right="0" w:firstLine="0"/>
        <w:jc w:val="left"/>
        <w:rPr>
          <w:sz w:val="32"/>
        </w:rPr>
      </w:pPr>
      <w:r>
        <w:rPr>
          <w:sz w:val="32"/>
        </w:rPr>
        <w:t>主要适用于中小学和中专等教育机构的教师岗位。</w:t>
      </w:r>
    </w:p>
    <w:p>
      <w:pPr>
        <w:pStyle w:val="13"/>
        <w:numPr>
          <w:ilvl w:val="1"/>
          <w:numId w:val="2"/>
        </w:numPr>
        <w:tabs>
          <w:tab w:val="left" w:pos="1290"/>
        </w:tabs>
        <w:spacing w:before="185" w:after="0" w:line="240" w:lineRule="auto"/>
        <w:ind w:left="1290" w:right="0" w:hanging="420"/>
        <w:jc w:val="left"/>
        <w:rPr>
          <w:sz w:val="32"/>
        </w:rPr>
      </w:pPr>
      <w:r>
        <w:rPr>
          <w:sz w:val="32"/>
        </w:rPr>
        <w:t>医疗卫生类（E</w:t>
      </w:r>
      <w:r>
        <w:rPr>
          <w:spacing w:val="-41"/>
          <w:sz w:val="32"/>
        </w:rPr>
        <w:t xml:space="preserve"> 类</w:t>
      </w:r>
      <w:r>
        <w:rPr>
          <w:sz w:val="32"/>
        </w:rPr>
        <w:t>）</w:t>
      </w:r>
    </w:p>
    <w:p>
      <w:pPr>
        <w:spacing w:before="185"/>
        <w:ind w:left="870" w:right="0" w:firstLine="0"/>
        <w:jc w:val="left"/>
        <w:rPr>
          <w:sz w:val="32"/>
        </w:rPr>
      </w:pPr>
      <w:r>
        <w:rPr>
          <w:sz w:val="32"/>
        </w:rPr>
        <w:t>主要适用于医疗卫生机构的专业技术岗位。</w:t>
      </w:r>
    </w:p>
    <w:p>
      <w:pPr>
        <w:spacing w:after="0"/>
        <w:jc w:val="left"/>
        <w:rPr>
          <w:sz w:val="32"/>
        </w:rPr>
        <w:sectPr>
          <w:pgSz w:w="11910" w:h="16840"/>
          <w:pgMar w:top="1580" w:right="980" w:bottom="1160" w:left="1360" w:header="0" w:footer="960" w:gutter="0"/>
        </w:sectPr>
      </w:pPr>
    </w:p>
    <w:p>
      <w:pPr>
        <w:pStyle w:val="5"/>
        <w:spacing w:before="12"/>
        <w:rPr>
          <w:sz w:val="19"/>
        </w:rPr>
      </w:pPr>
    </w:p>
    <w:p>
      <w:pPr>
        <w:pStyle w:val="2"/>
        <w:numPr>
          <w:ilvl w:val="0"/>
          <w:numId w:val="2"/>
        </w:numPr>
        <w:tabs>
          <w:tab w:val="left" w:pos="949"/>
          <w:tab w:val="left" w:pos="950"/>
        </w:tabs>
        <w:spacing w:before="49" w:after="0" w:line="240" w:lineRule="auto"/>
        <w:ind w:left="949" w:right="0" w:hanging="721"/>
        <w:jc w:val="left"/>
      </w:pPr>
      <w:bookmarkStart w:id="3" w:name="_bookmark2"/>
      <w:bookmarkEnd w:id="3"/>
      <w:bookmarkStart w:id="4" w:name="_bookmark2"/>
      <w:bookmarkEnd w:id="4"/>
      <w:r>
        <w:t>公共科目设置及测评内容</w:t>
      </w:r>
    </w:p>
    <w:p>
      <w:pPr>
        <w:pStyle w:val="5"/>
        <w:rPr>
          <w:rFonts w:ascii="黑体"/>
          <w:sz w:val="36"/>
        </w:rPr>
      </w:pPr>
    </w:p>
    <w:p>
      <w:pPr>
        <w:pStyle w:val="5"/>
        <w:rPr>
          <w:rFonts w:ascii="黑体"/>
          <w:sz w:val="52"/>
        </w:rPr>
      </w:pPr>
    </w:p>
    <w:p>
      <w:pPr>
        <w:pStyle w:val="4"/>
        <w:numPr>
          <w:ilvl w:val="1"/>
          <w:numId w:val="3"/>
        </w:numPr>
        <w:tabs>
          <w:tab w:val="left" w:pos="1030"/>
          <w:tab w:val="left" w:pos="1031"/>
        </w:tabs>
        <w:spacing w:before="0" w:after="0" w:line="240" w:lineRule="auto"/>
        <w:ind w:left="1030" w:right="0" w:hanging="802"/>
        <w:jc w:val="left"/>
        <w:rPr>
          <w:rFonts w:hint="eastAsia" w:ascii="黑体" w:eastAsia="黑体"/>
        </w:rPr>
      </w:pPr>
      <w:bookmarkStart w:id="5" w:name="_bookmark3"/>
      <w:bookmarkEnd w:id="5"/>
      <w:bookmarkStart w:id="6" w:name="_bookmark3"/>
      <w:bookmarkEnd w:id="6"/>
      <w:r>
        <w:rPr>
          <w:rFonts w:hint="eastAsia" w:ascii="黑体" w:eastAsia="黑体"/>
        </w:rPr>
        <w:t>公共科目名称</w:t>
      </w:r>
    </w:p>
    <w:p>
      <w:pPr>
        <w:pStyle w:val="5"/>
        <w:rPr>
          <w:rFonts w:ascii="黑体"/>
          <w:sz w:val="32"/>
        </w:rPr>
      </w:pPr>
    </w:p>
    <w:p>
      <w:pPr>
        <w:spacing w:before="250" w:line="348" w:lineRule="auto"/>
        <w:ind w:left="229" w:right="265" w:firstLine="640"/>
        <w:jc w:val="both"/>
        <w:rPr>
          <w:sz w:val="32"/>
        </w:rPr>
      </w:pPr>
      <w:r>
        <w:rPr>
          <w:spacing w:val="3"/>
          <w:w w:val="95"/>
          <w:sz w:val="32"/>
        </w:rPr>
        <w:t xml:space="preserve">综合管理类、社会科学专技类、自然科学专技类、中小学教 师类和医疗卫生类五个类别笔试的公共科目均为《职业能力倾向 </w:t>
      </w:r>
      <w:r>
        <w:rPr>
          <w:spacing w:val="-11"/>
          <w:sz w:val="32"/>
        </w:rPr>
        <w:t>测验》和《综合应用能力》。</w:t>
      </w:r>
    </w:p>
    <w:p>
      <w:pPr>
        <w:pStyle w:val="5"/>
        <w:spacing w:before="9"/>
        <w:rPr>
          <w:sz w:val="37"/>
        </w:rPr>
      </w:pPr>
    </w:p>
    <w:p>
      <w:pPr>
        <w:pStyle w:val="4"/>
        <w:numPr>
          <w:ilvl w:val="1"/>
          <w:numId w:val="3"/>
        </w:numPr>
        <w:tabs>
          <w:tab w:val="left" w:pos="1030"/>
          <w:tab w:val="left" w:pos="1031"/>
        </w:tabs>
        <w:spacing w:before="0" w:after="0" w:line="240" w:lineRule="auto"/>
        <w:ind w:left="1030" w:right="0" w:hanging="802"/>
        <w:jc w:val="left"/>
        <w:rPr>
          <w:rFonts w:hint="eastAsia" w:ascii="黑体" w:eastAsia="黑体"/>
        </w:rPr>
      </w:pPr>
      <w:bookmarkStart w:id="7" w:name="_bookmark4"/>
      <w:bookmarkEnd w:id="7"/>
      <w:bookmarkStart w:id="8" w:name="_bookmark4"/>
      <w:bookmarkEnd w:id="8"/>
      <w:r>
        <w:rPr>
          <w:rFonts w:hint="eastAsia" w:ascii="黑体" w:eastAsia="黑体"/>
        </w:rPr>
        <w:t>考试时间及分值</w:t>
      </w:r>
    </w:p>
    <w:p>
      <w:pPr>
        <w:pStyle w:val="5"/>
        <w:rPr>
          <w:rFonts w:ascii="黑体"/>
          <w:sz w:val="32"/>
        </w:rPr>
      </w:pPr>
    </w:p>
    <w:p>
      <w:pPr>
        <w:pStyle w:val="5"/>
        <w:spacing w:before="9"/>
        <w:rPr>
          <w:rFonts w:ascii="黑体"/>
          <w:sz w:val="22"/>
        </w:rPr>
      </w:pPr>
    </w:p>
    <w:p>
      <w:pPr>
        <w:pStyle w:val="13"/>
        <w:numPr>
          <w:ilvl w:val="2"/>
          <w:numId w:val="3"/>
        </w:numPr>
        <w:tabs>
          <w:tab w:val="left" w:pos="1290"/>
        </w:tabs>
        <w:spacing w:before="0" w:after="0" w:line="326" w:lineRule="auto"/>
        <w:ind w:left="229" w:right="256" w:firstLine="640"/>
        <w:jc w:val="left"/>
        <w:rPr>
          <w:sz w:val="32"/>
        </w:rPr>
      </w:pPr>
      <w:r>
        <w:rPr>
          <w:sz w:val="32"/>
        </w:rPr>
        <w:t xml:space="preserve">《职业能力倾向测验》考试时限为 90 分钟，满分为 </w:t>
      </w:r>
      <w:r>
        <w:rPr>
          <w:spacing w:val="-3"/>
          <w:sz w:val="32"/>
        </w:rPr>
        <w:t xml:space="preserve">150 </w:t>
      </w:r>
      <w:r>
        <w:rPr>
          <w:sz w:val="32"/>
        </w:rPr>
        <w:t>分。</w:t>
      </w:r>
    </w:p>
    <w:p>
      <w:pPr>
        <w:pStyle w:val="13"/>
        <w:numPr>
          <w:ilvl w:val="2"/>
          <w:numId w:val="3"/>
        </w:numPr>
        <w:tabs>
          <w:tab w:val="left" w:pos="1290"/>
        </w:tabs>
        <w:spacing w:before="4" w:after="0" w:line="240" w:lineRule="auto"/>
        <w:ind w:left="1290" w:right="0" w:hanging="420"/>
        <w:jc w:val="left"/>
        <w:rPr>
          <w:sz w:val="32"/>
        </w:rPr>
      </w:pPr>
      <w:r>
        <w:rPr>
          <w:spacing w:val="-6"/>
          <w:sz w:val="32"/>
        </w:rPr>
        <w:t xml:space="preserve">《综合应用能力》考试时限为 </w:t>
      </w:r>
      <w:r>
        <w:rPr>
          <w:sz w:val="32"/>
        </w:rPr>
        <w:t>120</w:t>
      </w:r>
      <w:r>
        <w:rPr>
          <w:spacing w:val="-22"/>
          <w:sz w:val="32"/>
        </w:rPr>
        <w:t xml:space="preserve"> 分钟，满分为 </w:t>
      </w:r>
      <w:r>
        <w:rPr>
          <w:sz w:val="32"/>
        </w:rPr>
        <w:t>150</w:t>
      </w:r>
      <w:r>
        <w:rPr>
          <w:spacing w:val="-28"/>
          <w:sz w:val="32"/>
        </w:rPr>
        <w:t xml:space="preserve"> 分。</w:t>
      </w:r>
    </w:p>
    <w:p>
      <w:pPr>
        <w:pStyle w:val="5"/>
        <w:spacing w:before="3"/>
        <w:rPr>
          <w:sz w:val="46"/>
        </w:rPr>
      </w:pPr>
    </w:p>
    <w:p>
      <w:pPr>
        <w:pStyle w:val="4"/>
        <w:numPr>
          <w:ilvl w:val="1"/>
          <w:numId w:val="3"/>
        </w:numPr>
        <w:tabs>
          <w:tab w:val="left" w:pos="1030"/>
          <w:tab w:val="left" w:pos="1031"/>
        </w:tabs>
        <w:spacing w:before="0" w:after="0" w:line="240" w:lineRule="auto"/>
        <w:ind w:left="1030" w:right="0" w:hanging="802"/>
        <w:jc w:val="left"/>
        <w:rPr>
          <w:rFonts w:hint="eastAsia" w:ascii="黑体" w:eastAsia="黑体"/>
        </w:rPr>
      </w:pPr>
      <w:bookmarkStart w:id="9" w:name="_bookmark5"/>
      <w:bookmarkEnd w:id="9"/>
      <w:bookmarkStart w:id="10" w:name="_bookmark5"/>
      <w:bookmarkEnd w:id="10"/>
      <w:r>
        <w:rPr>
          <w:rFonts w:hint="eastAsia" w:ascii="黑体" w:eastAsia="黑体"/>
        </w:rPr>
        <w:t>测评内容</w:t>
      </w:r>
    </w:p>
    <w:p>
      <w:pPr>
        <w:pStyle w:val="5"/>
        <w:rPr>
          <w:rFonts w:ascii="黑体"/>
          <w:sz w:val="32"/>
        </w:rPr>
      </w:pPr>
    </w:p>
    <w:p>
      <w:pPr>
        <w:pStyle w:val="5"/>
        <w:spacing w:before="7"/>
        <w:rPr>
          <w:rFonts w:ascii="黑体"/>
          <w:sz w:val="22"/>
        </w:rPr>
      </w:pPr>
    </w:p>
    <w:p>
      <w:pPr>
        <w:spacing w:before="0" w:line="328" w:lineRule="auto"/>
        <w:ind w:left="229" w:right="265" w:firstLine="645"/>
        <w:jc w:val="both"/>
        <w:rPr>
          <w:sz w:val="32"/>
        </w:rPr>
      </w:pPr>
      <w:r>
        <w:rPr>
          <w:spacing w:val="3"/>
          <w:w w:val="95"/>
          <w:sz w:val="32"/>
        </w:rPr>
        <w:t xml:space="preserve">事业单位公开招聘分类考试公共科目笔试属于职位竞争性考 试，根据不同类别的评价需求确定试卷的测评内容，主要测查工 </w:t>
      </w:r>
      <w:r>
        <w:rPr>
          <w:spacing w:val="3"/>
          <w:sz w:val="32"/>
        </w:rPr>
        <w:t>作岗位所需要的基本能力和综合应用能力。</w:t>
      </w:r>
    </w:p>
    <w:p>
      <w:pPr>
        <w:pStyle w:val="5"/>
        <w:rPr>
          <w:sz w:val="32"/>
        </w:rPr>
      </w:pPr>
    </w:p>
    <w:p>
      <w:pPr>
        <w:pStyle w:val="2"/>
        <w:numPr>
          <w:ilvl w:val="0"/>
          <w:numId w:val="2"/>
        </w:numPr>
        <w:tabs>
          <w:tab w:val="left" w:pos="949"/>
          <w:tab w:val="left" w:pos="950"/>
        </w:tabs>
        <w:spacing w:before="283" w:after="0" w:line="240" w:lineRule="auto"/>
        <w:ind w:left="949" w:right="0" w:hanging="721"/>
        <w:jc w:val="left"/>
      </w:pPr>
      <w:bookmarkStart w:id="11" w:name="_bookmark6"/>
      <w:bookmarkEnd w:id="11"/>
      <w:bookmarkStart w:id="12" w:name="_bookmark6"/>
      <w:bookmarkEnd w:id="12"/>
      <w:r>
        <w:t>类别确定</w:t>
      </w:r>
    </w:p>
    <w:p>
      <w:pPr>
        <w:pStyle w:val="5"/>
        <w:rPr>
          <w:rFonts w:ascii="黑体"/>
          <w:sz w:val="36"/>
        </w:rPr>
      </w:pPr>
    </w:p>
    <w:p>
      <w:pPr>
        <w:pStyle w:val="5"/>
        <w:spacing w:before="8"/>
        <w:rPr>
          <w:rFonts w:ascii="黑体"/>
          <w:sz w:val="37"/>
        </w:rPr>
      </w:pPr>
    </w:p>
    <w:p>
      <w:pPr>
        <w:spacing w:before="1"/>
        <w:ind w:left="874" w:right="0" w:firstLine="0"/>
        <w:jc w:val="left"/>
        <w:rPr>
          <w:sz w:val="32"/>
        </w:rPr>
      </w:pPr>
      <w:r>
        <w:rPr>
          <w:sz w:val="32"/>
        </w:rPr>
        <w:t>公开招聘岗位对应的考试类别，原则上由用人单位和招聘主</w:t>
      </w:r>
    </w:p>
    <w:p>
      <w:pPr>
        <w:spacing w:after="0"/>
        <w:jc w:val="left"/>
        <w:rPr>
          <w:sz w:val="32"/>
        </w:rPr>
        <w:sectPr>
          <w:footerReference r:id="rId5" w:type="default"/>
          <w:footerReference r:id="rId6" w:type="even"/>
          <w:pgSz w:w="11910" w:h="16840"/>
          <w:pgMar w:top="1580" w:right="980" w:bottom="1160" w:left="1360" w:header="0" w:footer="960" w:gutter="0"/>
          <w:pgNumType w:start="6"/>
        </w:sectPr>
      </w:pPr>
    </w:p>
    <w:p>
      <w:pPr>
        <w:spacing w:before="29" w:line="326" w:lineRule="auto"/>
        <w:ind w:left="229" w:right="265" w:firstLine="0"/>
        <w:jc w:val="left"/>
        <w:rPr>
          <w:sz w:val="32"/>
        </w:rPr>
      </w:pPr>
      <w:r>
        <w:rPr>
          <w:w w:val="95"/>
          <w:sz w:val="32"/>
        </w:rPr>
        <w:t xml:space="preserve">管部门确定，并在招聘公告中标明。报考人员依据报考职位标定 </w:t>
      </w:r>
      <w:r>
        <w:rPr>
          <w:sz w:val="32"/>
        </w:rPr>
        <w:t>的考试类别参加公共科目笔试。</w:t>
      </w:r>
    </w:p>
    <w:p>
      <w:pPr>
        <w:pStyle w:val="5"/>
        <w:rPr>
          <w:sz w:val="32"/>
        </w:rPr>
      </w:pPr>
    </w:p>
    <w:p>
      <w:pPr>
        <w:pStyle w:val="5"/>
        <w:spacing w:before="8"/>
        <w:rPr>
          <w:sz w:val="22"/>
        </w:rPr>
      </w:pPr>
    </w:p>
    <w:p>
      <w:pPr>
        <w:pStyle w:val="2"/>
        <w:numPr>
          <w:ilvl w:val="0"/>
          <w:numId w:val="2"/>
        </w:numPr>
        <w:tabs>
          <w:tab w:val="left" w:pos="949"/>
          <w:tab w:val="left" w:pos="950"/>
        </w:tabs>
        <w:spacing w:before="0" w:after="0" w:line="240" w:lineRule="auto"/>
        <w:ind w:left="949" w:right="0" w:hanging="721"/>
        <w:jc w:val="left"/>
      </w:pPr>
      <w:bookmarkStart w:id="13" w:name="_bookmark7"/>
      <w:bookmarkEnd w:id="13"/>
      <w:bookmarkStart w:id="14" w:name="_bookmark7"/>
      <w:bookmarkEnd w:id="14"/>
      <w:r>
        <w:t>成绩使用</w:t>
      </w:r>
    </w:p>
    <w:p>
      <w:pPr>
        <w:pStyle w:val="5"/>
        <w:rPr>
          <w:rFonts w:ascii="黑体"/>
          <w:sz w:val="36"/>
        </w:rPr>
      </w:pPr>
    </w:p>
    <w:p>
      <w:pPr>
        <w:pStyle w:val="5"/>
        <w:spacing w:before="11"/>
        <w:rPr>
          <w:rFonts w:ascii="黑体"/>
          <w:sz w:val="37"/>
        </w:rPr>
      </w:pPr>
    </w:p>
    <w:p>
      <w:pPr>
        <w:spacing w:before="0" w:line="326" w:lineRule="auto"/>
        <w:ind w:left="229" w:right="265" w:firstLine="645"/>
        <w:jc w:val="both"/>
        <w:rPr>
          <w:sz w:val="32"/>
        </w:rPr>
      </w:pPr>
      <w:r>
        <w:rPr>
          <w:spacing w:val="3"/>
          <w:w w:val="95"/>
          <w:sz w:val="32"/>
        </w:rPr>
        <w:t xml:space="preserve">招聘综合管理部门和主管部门可根据报考资格限定情况、专 业考试设置情况以及其他具体情况，自行研究确定公共科目笔试 </w:t>
      </w:r>
      <w:r>
        <w:rPr>
          <w:spacing w:val="3"/>
          <w:sz w:val="32"/>
        </w:rPr>
        <w:t>成绩使用的方式方法。</w:t>
      </w:r>
    </w:p>
    <w:p>
      <w:pPr>
        <w:pStyle w:val="5"/>
        <w:rPr>
          <w:sz w:val="32"/>
        </w:rPr>
      </w:pPr>
    </w:p>
    <w:p>
      <w:pPr>
        <w:pStyle w:val="5"/>
        <w:rPr>
          <w:sz w:val="23"/>
        </w:rPr>
      </w:pPr>
    </w:p>
    <w:p>
      <w:pPr>
        <w:pStyle w:val="2"/>
        <w:numPr>
          <w:ilvl w:val="0"/>
          <w:numId w:val="2"/>
        </w:numPr>
        <w:tabs>
          <w:tab w:val="left" w:pos="949"/>
          <w:tab w:val="left" w:pos="950"/>
        </w:tabs>
        <w:spacing w:before="0" w:after="0" w:line="240" w:lineRule="auto"/>
        <w:ind w:left="949" w:right="0" w:hanging="721"/>
        <w:jc w:val="left"/>
      </w:pPr>
      <w:bookmarkStart w:id="15" w:name="_bookmark8"/>
      <w:bookmarkEnd w:id="15"/>
      <w:bookmarkStart w:id="16" w:name="_bookmark8"/>
      <w:bookmarkEnd w:id="16"/>
      <w:r>
        <w:t>公共科目分类考试大纲</w:t>
      </w:r>
    </w:p>
    <w:p>
      <w:pPr>
        <w:pStyle w:val="5"/>
        <w:rPr>
          <w:rFonts w:ascii="黑体"/>
          <w:sz w:val="36"/>
        </w:rPr>
      </w:pPr>
    </w:p>
    <w:p>
      <w:pPr>
        <w:pStyle w:val="5"/>
        <w:rPr>
          <w:rFonts w:ascii="黑体"/>
          <w:sz w:val="52"/>
        </w:rPr>
      </w:pPr>
    </w:p>
    <w:p>
      <w:pPr>
        <w:pStyle w:val="4"/>
        <w:numPr>
          <w:ilvl w:val="1"/>
          <w:numId w:val="4"/>
        </w:numPr>
        <w:tabs>
          <w:tab w:val="left" w:pos="1030"/>
          <w:tab w:val="left" w:pos="1031"/>
        </w:tabs>
        <w:spacing w:before="0" w:after="0" w:line="240" w:lineRule="auto"/>
        <w:ind w:left="1030" w:right="0" w:hanging="802"/>
        <w:jc w:val="left"/>
        <w:rPr>
          <w:rFonts w:hint="eastAsia" w:ascii="黑体" w:eastAsia="黑体"/>
        </w:rPr>
      </w:pPr>
      <w:bookmarkStart w:id="17" w:name="_bookmark9"/>
      <w:bookmarkEnd w:id="17"/>
      <w:bookmarkStart w:id="18" w:name="_bookmark9"/>
      <w:bookmarkEnd w:id="18"/>
      <w:r>
        <w:rPr>
          <w:rFonts w:hint="eastAsia" w:ascii="黑体" w:eastAsia="黑体"/>
        </w:rPr>
        <w:t>综合管理类（A</w:t>
      </w:r>
      <w:r>
        <w:rPr>
          <w:rFonts w:hint="eastAsia" w:ascii="黑体" w:eastAsia="黑体"/>
          <w:spacing w:val="-41"/>
        </w:rPr>
        <w:t xml:space="preserve"> 类</w:t>
      </w:r>
      <w:r>
        <w:rPr>
          <w:rFonts w:hint="eastAsia" w:ascii="黑体" w:eastAsia="黑体"/>
        </w:rPr>
        <w:t>）</w:t>
      </w:r>
    </w:p>
    <w:p>
      <w:pPr>
        <w:pStyle w:val="5"/>
        <w:rPr>
          <w:rFonts w:ascii="黑体"/>
          <w:sz w:val="32"/>
        </w:rPr>
      </w:pPr>
    </w:p>
    <w:p>
      <w:pPr>
        <w:pStyle w:val="5"/>
        <w:spacing w:before="10"/>
        <w:rPr>
          <w:rFonts w:ascii="黑体"/>
          <w:sz w:val="36"/>
        </w:rPr>
      </w:pPr>
    </w:p>
    <w:p>
      <w:pPr>
        <w:pStyle w:val="4"/>
        <w:numPr>
          <w:ilvl w:val="2"/>
          <w:numId w:val="4"/>
        </w:numPr>
        <w:tabs>
          <w:tab w:val="left" w:pos="1349"/>
          <w:tab w:val="left" w:pos="1350"/>
        </w:tabs>
        <w:spacing w:before="0" w:after="0" w:line="240" w:lineRule="auto"/>
        <w:ind w:left="1350" w:right="0" w:hanging="1121"/>
        <w:jc w:val="left"/>
        <w:rPr>
          <w:rFonts w:hint="eastAsia" w:ascii="黑体" w:eastAsia="黑体"/>
        </w:rPr>
      </w:pPr>
      <w:bookmarkStart w:id="19" w:name="_bookmark10"/>
      <w:bookmarkEnd w:id="19"/>
      <w:bookmarkStart w:id="20" w:name="_bookmark10"/>
      <w:bookmarkEnd w:id="20"/>
      <w:r>
        <w:rPr>
          <w:rFonts w:hint="eastAsia" w:ascii="黑体" w:eastAsia="黑体"/>
        </w:rPr>
        <w:t>《职业能力倾向测验（A</w:t>
      </w:r>
      <w:r>
        <w:rPr>
          <w:rFonts w:hint="eastAsia" w:ascii="黑体" w:eastAsia="黑体"/>
          <w:spacing w:val="-41"/>
        </w:rPr>
        <w:t xml:space="preserve"> 类</w:t>
      </w:r>
      <w:r>
        <w:rPr>
          <w:rFonts w:hint="eastAsia" w:ascii="黑体" w:eastAsia="黑体"/>
          <w:spacing w:val="-161"/>
        </w:rPr>
        <w:t>）</w:t>
      </w:r>
      <w:r>
        <w:rPr>
          <w:rFonts w:hint="eastAsia" w:ascii="黑体" w:eastAsia="黑体"/>
        </w:rPr>
        <w:t>》</w:t>
      </w:r>
    </w:p>
    <w:p>
      <w:pPr>
        <w:pStyle w:val="5"/>
        <w:rPr>
          <w:rFonts w:ascii="黑体"/>
          <w:sz w:val="32"/>
        </w:rPr>
      </w:pPr>
    </w:p>
    <w:p>
      <w:pPr>
        <w:pStyle w:val="5"/>
        <w:spacing w:before="10"/>
        <w:rPr>
          <w:rFonts w:ascii="黑体"/>
          <w:sz w:val="36"/>
        </w:rPr>
      </w:pPr>
    </w:p>
    <w:p>
      <w:pPr>
        <w:pStyle w:val="13"/>
        <w:numPr>
          <w:ilvl w:val="3"/>
          <w:numId w:val="4"/>
        </w:numPr>
        <w:tabs>
          <w:tab w:val="left" w:pos="1681"/>
          <w:tab w:val="left" w:pos="1682"/>
        </w:tabs>
        <w:spacing w:before="0" w:after="0" w:line="240" w:lineRule="auto"/>
        <w:ind w:left="1681" w:right="0" w:hanging="1453"/>
        <w:jc w:val="left"/>
        <w:rPr>
          <w:b/>
          <w:sz w:val="32"/>
        </w:rPr>
      </w:pPr>
      <w:r>
        <w:rPr>
          <w:b/>
          <w:sz w:val="32"/>
        </w:rPr>
        <w:t>考试性质和目标</w:t>
      </w:r>
    </w:p>
    <w:p>
      <w:pPr>
        <w:pStyle w:val="5"/>
        <w:rPr>
          <w:b/>
          <w:sz w:val="32"/>
        </w:rPr>
      </w:pPr>
    </w:p>
    <w:p>
      <w:pPr>
        <w:pStyle w:val="5"/>
        <w:spacing w:before="7"/>
        <w:rPr>
          <w:b/>
          <w:sz w:val="22"/>
        </w:rPr>
      </w:pPr>
    </w:p>
    <w:p>
      <w:pPr>
        <w:spacing w:before="0" w:line="328" w:lineRule="auto"/>
        <w:ind w:left="229" w:right="265" w:firstLine="645"/>
        <w:jc w:val="both"/>
        <w:rPr>
          <w:sz w:val="32"/>
        </w:rPr>
      </w:pPr>
      <w:r>
        <w:rPr>
          <w:sz w:val="32"/>
        </w:rPr>
        <w:t>《职业能力倾向测验（A</w:t>
      </w:r>
      <w:r>
        <w:rPr>
          <w:spacing w:val="-30"/>
          <w:sz w:val="32"/>
        </w:rPr>
        <w:t xml:space="preserve"> 类</w:t>
      </w:r>
      <w:r>
        <w:rPr>
          <w:spacing w:val="-159"/>
          <w:sz w:val="32"/>
        </w:rPr>
        <w:t>）</w:t>
      </w:r>
      <w:r>
        <w:rPr>
          <w:spacing w:val="-1"/>
          <w:sz w:val="32"/>
        </w:rPr>
        <w:t>》是针对事业单位管理岗位公开</w:t>
      </w:r>
      <w:r>
        <w:rPr>
          <w:spacing w:val="3"/>
          <w:w w:val="95"/>
          <w:sz w:val="32"/>
        </w:rPr>
        <w:t xml:space="preserve">招聘工作人员而设置的考试科目，主要测查应试人员从事管理工 作密切相关的、适合通过客观化纸笔测验方式进行考查的基本素 质和能力要素，包括常识判断、言语理解与表达、数量关系、判 </w:t>
      </w:r>
      <w:r>
        <w:rPr>
          <w:spacing w:val="3"/>
          <w:sz w:val="32"/>
        </w:rPr>
        <w:t>断推理和资料分析等部分。</w:t>
      </w:r>
    </w:p>
    <w:p>
      <w:pPr>
        <w:spacing w:after="0" w:line="328" w:lineRule="auto"/>
        <w:jc w:val="both"/>
        <w:rPr>
          <w:sz w:val="32"/>
        </w:rPr>
        <w:sectPr>
          <w:pgSz w:w="11910" w:h="16840"/>
          <w:pgMar w:top="1500" w:right="980" w:bottom="1160" w:left="1360" w:header="0" w:footer="960" w:gutter="0"/>
        </w:sectPr>
      </w:pPr>
    </w:p>
    <w:p>
      <w:pPr>
        <w:pStyle w:val="13"/>
        <w:numPr>
          <w:ilvl w:val="3"/>
          <w:numId w:val="4"/>
        </w:numPr>
        <w:tabs>
          <w:tab w:val="left" w:pos="1681"/>
          <w:tab w:val="left" w:pos="1682"/>
        </w:tabs>
        <w:spacing w:before="129" w:after="0" w:line="240" w:lineRule="auto"/>
        <w:ind w:left="1681" w:right="0" w:hanging="1453"/>
        <w:jc w:val="left"/>
        <w:rPr>
          <w:b/>
          <w:sz w:val="32"/>
        </w:rPr>
      </w:pPr>
      <w:r>
        <w:rPr>
          <w:b/>
          <w:sz w:val="32"/>
        </w:rPr>
        <w:t>考试内容与题型介绍</w:t>
      </w:r>
    </w:p>
    <w:p>
      <w:pPr>
        <w:pStyle w:val="5"/>
        <w:spacing w:before="9"/>
        <w:rPr>
          <w:b/>
          <w:sz w:val="43"/>
        </w:rPr>
      </w:pPr>
    </w:p>
    <w:p>
      <w:pPr>
        <w:spacing w:before="0"/>
        <w:ind w:left="872" w:right="0" w:firstLine="0"/>
        <w:jc w:val="left"/>
        <w:rPr>
          <w:rFonts w:hint="eastAsia" w:ascii="微软雅黑" w:hAnsi="微软雅黑" w:eastAsia="微软雅黑"/>
          <w:b/>
          <w:sz w:val="32"/>
        </w:rPr>
      </w:pPr>
      <w:r>
        <w:rPr>
          <w:rFonts w:hint="eastAsia" w:ascii="微软雅黑" w:hAnsi="微软雅黑" w:eastAsia="微软雅黑"/>
          <w:b/>
          <w:sz w:val="32"/>
        </w:rPr>
        <w:t>⑴常识判断</w:t>
      </w:r>
    </w:p>
    <w:p>
      <w:pPr>
        <w:spacing w:before="147" w:line="326" w:lineRule="auto"/>
        <w:ind w:left="229" w:right="42" w:firstLine="645"/>
        <w:jc w:val="left"/>
        <w:rPr>
          <w:sz w:val="32"/>
        </w:rPr>
      </w:pPr>
      <w:r>
        <w:rPr>
          <w:sz w:val="32"/>
        </w:rPr>
        <w:t>主要测查应试人员应知应会的基本知识以及运用这些知识进行分析判断的基本能力，重点测查综合管理基本素质，涉及国情、政治、经济、文化、法律、科技等方面。</w:t>
      </w:r>
    </w:p>
    <w:p>
      <w:pPr>
        <w:spacing w:before="0" w:line="452" w:lineRule="exact"/>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spacing w:before="142" w:line="333" w:lineRule="auto"/>
        <w:ind w:left="788" w:right="1075"/>
      </w:pPr>
      <w:r>
        <w:rPr>
          <w:spacing w:val="-3"/>
        </w:rPr>
        <w:t>甲单位招聘乙作为行政人员，下列哪一做法符合法律规定？ A．甲单位在乙入职三个月后，与乙签订书面劳动合同      B</w:t>
      </w:r>
      <w:r>
        <w:rPr>
          <w:spacing w:val="-4"/>
        </w:rPr>
        <w:t>．甲单位与乙签订期限为两年的劳动合同，约定二个月试用期</w:t>
      </w:r>
      <w:r>
        <w:t>C</w:t>
      </w:r>
      <w:r>
        <w:rPr>
          <w:spacing w:val="-3"/>
        </w:rPr>
        <w:t>．乙在试用期内的工资为劳动合同约定工资的百分之五十  D．在试用期内，甲单位将乙解聘，未向乙说明理由</w:t>
      </w:r>
    </w:p>
    <w:p>
      <w:pPr>
        <w:pStyle w:val="5"/>
        <w:spacing w:before="5"/>
        <w:ind w:left="788"/>
      </w:pPr>
      <w:r>
        <w:t>答案：B</w:t>
      </w:r>
    </w:p>
    <w:p>
      <w:pPr>
        <w:spacing w:before="11"/>
        <w:ind w:left="872" w:right="0" w:firstLine="0"/>
        <w:jc w:val="left"/>
        <w:rPr>
          <w:rFonts w:hint="eastAsia" w:ascii="微软雅黑" w:hAnsi="微软雅黑" w:eastAsia="微软雅黑"/>
          <w:b/>
          <w:sz w:val="32"/>
        </w:rPr>
      </w:pPr>
      <w:r>
        <w:rPr>
          <w:rFonts w:hint="eastAsia" w:ascii="微软雅黑" w:hAnsi="微软雅黑" w:eastAsia="微软雅黑"/>
          <w:b/>
          <w:sz w:val="32"/>
        </w:rPr>
        <w:t>⑵言语理解与表达</w:t>
      </w:r>
    </w:p>
    <w:p>
      <w:pPr>
        <w:pStyle w:val="4"/>
        <w:spacing w:before="108" w:line="348" w:lineRule="auto"/>
        <w:ind w:right="265"/>
        <w:jc w:val="both"/>
      </w:pPr>
      <w:r>
        <w:rPr>
          <w:spacing w:val="3"/>
          <w:w w:val="95"/>
        </w:rPr>
        <w:t xml:space="preserve">主要测查应试人员准确理解和把握文字材料内涵、进行思考 和交流的能力，包括理解语句之间的逻辑关系，概括材料主旨， </w:t>
      </w:r>
      <w:r>
        <w:rPr>
          <w:spacing w:val="3"/>
        </w:rPr>
        <w:t>把握主要信息及重要细节，准确和得体地遣词用字、表达观点。</w:t>
      </w:r>
    </w:p>
    <w:p>
      <w:pPr>
        <w:spacing w:before="0" w:line="483" w:lineRule="exact"/>
        <w:ind w:left="229" w:right="0" w:firstLine="0"/>
        <w:jc w:val="left"/>
        <w:rPr>
          <w:rFonts w:hint="eastAsia" w:ascii="Microsoft JhengHei" w:eastAsia="Microsoft JhengHei"/>
          <w:b/>
          <w:sz w:val="32"/>
        </w:rPr>
      </w:pPr>
      <w:r>
        <w:rPr>
          <w:rFonts w:hint="eastAsia" w:ascii="Microsoft JhengHei" w:eastAsia="Microsoft JhengHei"/>
          <w:b/>
          <w:sz w:val="32"/>
        </w:rPr>
        <w:t>例题 1：</w:t>
      </w:r>
    </w:p>
    <w:p>
      <w:pPr>
        <w:pStyle w:val="5"/>
        <w:tabs>
          <w:tab w:val="left" w:pos="5327"/>
        </w:tabs>
        <w:spacing w:before="142"/>
        <w:ind w:left="788"/>
      </w:pPr>
      <w:r>
        <w:rPr>
          <w:spacing w:val="4"/>
        </w:rPr>
        <w:t>细</w:t>
      </w:r>
      <w:r>
        <w:t>节</w:t>
      </w:r>
      <w:r>
        <w:rPr>
          <w:spacing w:val="4"/>
        </w:rPr>
        <w:t>决</w:t>
      </w:r>
      <w:r>
        <w:t>定差</w:t>
      </w:r>
      <w:r>
        <w:rPr>
          <w:spacing w:val="4"/>
        </w:rPr>
        <w:t>异</w:t>
      </w:r>
      <w:r>
        <w:t>，但</w:t>
      </w:r>
      <w:r>
        <w:rPr>
          <w:spacing w:val="4"/>
        </w:rPr>
        <w:t>是</w:t>
      </w:r>
      <w:r>
        <w:t>，</w:t>
      </w:r>
      <w:r>
        <w:rPr>
          <w:spacing w:val="4"/>
        </w:rPr>
        <w:t>过</w:t>
      </w:r>
      <w:r>
        <w:t>早</w:t>
      </w:r>
      <w:r>
        <w:rPr>
          <w:spacing w:val="8"/>
        </w:rPr>
        <w:t>地</w:t>
      </w:r>
      <w:r>
        <w:rPr>
          <w:spacing w:val="8"/>
          <w:u w:val="double"/>
        </w:rPr>
        <w:t xml:space="preserve"> </w:t>
      </w:r>
      <w:r>
        <w:rPr>
          <w:spacing w:val="8"/>
          <w:u w:val="double"/>
        </w:rPr>
        <w:tab/>
      </w:r>
      <w:r>
        <w:rPr>
          <w:spacing w:val="4"/>
        </w:rPr>
        <w:t>于</w:t>
      </w:r>
      <w:r>
        <w:t>细</w:t>
      </w:r>
      <w:r>
        <w:rPr>
          <w:spacing w:val="4"/>
        </w:rPr>
        <w:t>节</w:t>
      </w:r>
      <w:r>
        <w:t>，会</w:t>
      </w:r>
      <w:r>
        <w:rPr>
          <w:spacing w:val="4"/>
        </w:rPr>
        <w:t>使</w:t>
      </w:r>
      <w:r>
        <w:t>你迷</w:t>
      </w:r>
      <w:r>
        <w:rPr>
          <w:spacing w:val="4"/>
        </w:rPr>
        <w:t>失</w:t>
      </w:r>
      <w:r>
        <w:t>在</w:t>
      </w:r>
      <w:r>
        <w:rPr>
          <w:spacing w:val="4"/>
        </w:rPr>
        <w:t>不</w:t>
      </w:r>
      <w:r>
        <w:t>重</w:t>
      </w:r>
      <w:r>
        <w:rPr>
          <w:spacing w:val="4"/>
        </w:rPr>
        <w:t>要</w:t>
      </w:r>
      <w:r>
        <w:t>的</w:t>
      </w:r>
    </w:p>
    <w:p>
      <w:pPr>
        <w:pStyle w:val="5"/>
        <w:tabs>
          <w:tab w:val="left" w:pos="4989"/>
        </w:tabs>
        <w:spacing w:before="143"/>
        <w:ind w:left="229"/>
      </w:pPr>
      <w:r>
        <mc:AlternateContent>
          <mc:Choice Requires="wpg">
            <w:drawing>
              <wp:anchor distT="0" distB="0" distL="114300" distR="114300" simplePos="0" relativeHeight="249962496" behindDoc="1" locked="0" layoutInCell="1" allowOverlap="1">
                <wp:simplePos x="0" y="0"/>
                <wp:positionH relativeFrom="page">
                  <wp:posOffset>3499485</wp:posOffset>
                </wp:positionH>
                <wp:positionV relativeFrom="paragraph">
                  <wp:posOffset>288925</wp:posOffset>
                </wp:positionV>
                <wp:extent cx="532765" cy="12065"/>
                <wp:effectExtent l="0" t="0" r="0" b="0"/>
                <wp:wrapNone/>
                <wp:docPr id="6" name="组合 3"/>
                <wp:cNvGraphicFramePr/>
                <a:graphic xmlns:a="http://schemas.openxmlformats.org/drawingml/2006/main">
                  <a:graphicData uri="http://schemas.microsoft.com/office/word/2010/wordprocessingGroup">
                    <wpg:wgp>
                      <wpg:cNvGrpSpPr/>
                      <wpg:grpSpPr>
                        <a:xfrm>
                          <a:off x="0" y="0"/>
                          <a:ext cx="532765" cy="12065"/>
                          <a:chOff x="5511" y="455"/>
                          <a:chExt cx="839" cy="19"/>
                        </a:xfrm>
                      </wpg:grpSpPr>
                      <wps:wsp>
                        <wps:cNvPr id="2" name="直线 4"/>
                        <wps:cNvSpPr/>
                        <wps:spPr>
                          <a:xfrm>
                            <a:off x="5511" y="458"/>
                            <a:ext cx="839" cy="0"/>
                          </a:xfrm>
                          <a:prstGeom prst="line">
                            <a:avLst/>
                          </a:prstGeom>
                          <a:ln w="4101" cap="flat" cmpd="sng">
                            <a:solidFill>
                              <a:srgbClr val="000000"/>
                            </a:solidFill>
                            <a:prstDash val="solid"/>
                            <a:headEnd type="none" w="med" len="med"/>
                            <a:tailEnd type="none" w="med" len="med"/>
                          </a:ln>
                        </wps:spPr>
                        <wps:bodyPr upright="1"/>
                      </wps:wsp>
                      <wps:wsp>
                        <wps:cNvPr id="4" name="直线 5"/>
                        <wps:cNvSpPr/>
                        <wps:spPr>
                          <a:xfrm>
                            <a:off x="5511" y="467"/>
                            <a:ext cx="838" cy="0"/>
                          </a:xfrm>
                          <a:prstGeom prst="line">
                            <a:avLst/>
                          </a:prstGeom>
                          <a:ln w="9144" cap="flat" cmpd="sng">
                            <a:solidFill>
                              <a:srgbClr val="000000"/>
                            </a:solidFill>
                            <a:prstDash val="solid"/>
                            <a:headEnd type="none" w="med" len="med"/>
                            <a:tailEnd type="none" w="med" len="med"/>
                          </a:ln>
                        </wps:spPr>
                        <wps:bodyPr upright="1"/>
                      </wps:wsp>
                    </wpg:wgp>
                  </a:graphicData>
                </a:graphic>
              </wp:anchor>
            </w:drawing>
          </mc:Choice>
          <mc:Fallback>
            <w:pict>
              <v:group id="组合 3" o:spid="_x0000_s1026" o:spt="203" style="position:absolute;left:0pt;margin-left:275.55pt;margin-top:22.75pt;height:0.95pt;width:41.95pt;mso-position-horizontal-relative:page;z-index:-253353984;mso-width-relative:page;mso-height-relative:page;" coordorigin="5511,455" coordsize="839,19" o:gfxdata="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vEenw9kAAAAJAQAADwAAAAAAAAABACAAAAAiAAAAZHJzL2Rvd25yZXYueG1sUEsBAhQAFAAA&#10;AAgAh07iQL9i7nRgAgAAtgYAAA4AAAAAAAAAAQAgAAAAKAEAAGRycy9lMm9Eb2MueG1sUEsFBgAA&#10;AAAGAAYAWQEAAPoFAAAAAA==&#10;">
                <o:lock v:ext="edit" aspectratio="f"/>
                <v:line id="直线 4" o:spid="_x0000_s1026" o:spt="20" style="position:absolute;left:5511;top:458;height:0;width:839;" filled="f" stroked="t" coordsize="21600,21600" o:gfxdata="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ipEWS/&#10;AAAA2gAAAA8AAAAAAAAAAQAgAAAAIgAAAGRycy9kb3ducmV2LnhtbFBLAQIUABQAAAAIAIdO4kAz&#10;LwWeOwAAADkAAAAQAAAAAAAAAAEAIAAAAA4BAABkcnMvc2hhcGV4bWwueG1sUEsFBgAAAAAGAAYA&#10;WwEAALgDAAAAAA==&#10;">
                  <v:fill on="f" focussize="0,0"/>
                  <v:stroke weight="0.322913385826772pt" color="#000000" joinstyle="round"/>
                  <v:imagedata o:title=""/>
                  <o:lock v:ext="edit" aspectratio="f"/>
                </v:line>
                <v:line id="直线 5" o:spid="_x0000_s1026" o:spt="20" style="position:absolute;left:5511;top:467;height:0;width:838;" filled="f" stroked="t" coordsize="21600,21600" o:gfxdata="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K6de8AAAA&#10;2gAAAA8AAAAAAAAAAQAgAAAAIgAAAGRycy9kb3ducmV2LnhtbFBLAQIUABQAAAAIAIdO4kAzLwWe&#10;OwAAADkAAAAQAAAAAAAAAAEAIAAAAAsBAABkcnMvc2hhcGV4bWwueG1sUEsFBgAAAAAGAAYAWwEA&#10;ALUDAAAAAA==&#10;">
                  <v:fill on="f" focussize="0,0"/>
                  <v:stroke weight="0.72pt" color="#000000" joinstyle="round"/>
                  <v:imagedata o:title=""/>
                  <o:lock v:ext="edit" aspectratio="f"/>
                </v:line>
              </v:group>
            </w:pict>
          </mc:Fallback>
        </mc:AlternateContent>
      </w:r>
      <w:r>
        <w:t>事物中</w:t>
      </w:r>
      <w:r>
        <w:rPr>
          <w:spacing w:val="-3"/>
        </w:rPr>
        <w:t>，</w:t>
      </w:r>
      <w:r>
        <w:t>所以</w:t>
      </w:r>
      <w:r>
        <w:rPr>
          <w:spacing w:val="-3"/>
        </w:rPr>
        <w:t>首先</w:t>
      </w:r>
      <w:r>
        <w:t>要抓住</w:t>
      </w:r>
      <w:r>
        <w:rPr>
          <w:spacing w:val="-3"/>
        </w:rPr>
        <w:t>基</w:t>
      </w:r>
      <w:r>
        <w:t>础，</w:t>
      </w:r>
      <w:r>
        <w:tab/>
      </w:r>
      <w:r>
        <w:t>细节。</w:t>
      </w:r>
    </w:p>
    <w:p>
      <w:pPr>
        <w:pStyle w:val="5"/>
        <w:spacing w:before="141"/>
        <w:ind w:left="788"/>
      </w:pPr>
      <w:r>
        <w:t>依次填入划横线部分最恰当的一项是：</w:t>
      </w:r>
    </w:p>
    <w:p>
      <w:pPr>
        <w:pStyle w:val="5"/>
        <w:tabs>
          <w:tab w:val="left" w:pos="2187"/>
          <w:tab w:val="left" w:pos="4429"/>
          <w:tab w:val="left" w:pos="5829"/>
        </w:tabs>
        <w:spacing w:before="141"/>
        <w:ind w:left="788"/>
      </w:pPr>
      <w:r>
        <w:t>A．纠结</w:t>
      </w:r>
      <w:r>
        <w:tab/>
      </w:r>
      <w:r>
        <w:t>忽略</w:t>
      </w:r>
      <w:r>
        <w:tab/>
      </w:r>
      <w:r>
        <w:t>B．沉溺</w:t>
      </w:r>
      <w:r>
        <w:tab/>
      </w:r>
      <w:r>
        <w:t>摒弃</w:t>
      </w:r>
    </w:p>
    <w:p>
      <w:pPr>
        <w:pStyle w:val="5"/>
        <w:tabs>
          <w:tab w:val="left" w:pos="2187"/>
          <w:tab w:val="left" w:pos="4429"/>
          <w:tab w:val="left" w:pos="5829"/>
        </w:tabs>
        <w:spacing w:before="143" w:line="333" w:lineRule="auto"/>
        <w:ind w:left="788" w:right="3173"/>
      </w:pPr>
      <w:r>
        <w:t>C．致力</w:t>
      </w:r>
      <w:r>
        <w:tab/>
      </w:r>
      <w:r>
        <w:t>考虑</w:t>
      </w:r>
      <w:r>
        <w:tab/>
      </w:r>
      <w:r>
        <w:t>D．集中</w:t>
      </w:r>
      <w:r>
        <w:tab/>
      </w:r>
      <w:r>
        <w:t>发</w:t>
      </w:r>
      <w:r>
        <w:rPr>
          <w:spacing w:val="-18"/>
        </w:rPr>
        <w:t>现</w:t>
      </w:r>
      <w:r>
        <w:t>答案：A</w:t>
      </w:r>
    </w:p>
    <w:p>
      <w:pPr>
        <w:pStyle w:val="3"/>
        <w:spacing w:line="453" w:lineRule="exact"/>
        <w:rPr>
          <w:rFonts w:hint="eastAsia" w:ascii="Microsoft JhengHei" w:eastAsia="Microsoft JhengHei"/>
        </w:rPr>
      </w:pPr>
      <w:r>
        <w:rPr>
          <w:rFonts w:hint="eastAsia" w:ascii="Microsoft JhengHei" w:eastAsia="Microsoft JhengHei"/>
        </w:rPr>
        <w:t>例题 2：</w:t>
      </w:r>
    </w:p>
    <w:p>
      <w:pPr>
        <w:spacing w:after="0" w:line="453" w:lineRule="exact"/>
        <w:rPr>
          <w:rFonts w:hint="eastAsia" w:ascii="Microsoft JhengHei" w:eastAsia="Microsoft JhengHei"/>
        </w:rPr>
        <w:sectPr>
          <w:pgSz w:w="11910" w:h="16840"/>
          <w:pgMar w:top="1580" w:right="980" w:bottom="1160" w:left="1360" w:header="0" w:footer="960" w:gutter="0"/>
        </w:sectPr>
      </w:pPr>
    </w:p>
    <w:p>
      <w:pPr>
        <w:pStyle w:val="5"/>
        <w:spacing w:before="41" w:line="333" w:lineRule="auto"/>
        <w:ind w:left="229" w:right="268" w:firstLine="559"/>
        <w:jc w:val="both"/>
      </w:pPr>
      <w:r>
        <w:t>管理学作为实践性最强的一门学科，是出现在案例之后的。只有具备真实性、典型性、多维性的案例，才能成为教学中研究讨论的优秀母本， 由此而来的观点因为有扎实案例的支撑，也才具有生命力、说服力、参考价值。脱离了真实案例而来的任何管理高论都是在浪费公众宝贵的时间和热情。</w:t>
      </w:r>
    </w:p>
    <w:p>
      <w:pPr>
        <w:pStyle w:val="5"/>
        <w:spacing w:before="5"/>
        <w:ind w:left="788"/>
      </w:pPr>
      <w:r>
        <w:t>这段文字中“由此而来”的“此”指的是：</w:t>
      </w:r>
    </w:p>
    <w:p>
      <w:pPr>
        <w:pStyle w:val="5"/>
        <w:tabs>
          <w:tab w:val="left" w:pos="4429"/>
        </w:tabs>
        <w:spacing w:before="143"/>
        <w:ind w:left="788"/>
      </w:pPr>
      <w:r>
        <w:t>A．案例</w:t>
      </w:r>
      <w:r>
        <w:tab/>
      </w:r>
      <w:r>
        <w:t>B．实践</w:t>
      </w:r>
    </w:p>
    <w:p>
      <w:pPr>
        <w:pStyle w:val="5"/>
        <w:tabs>
          <w:tab w:val="left" w:pos="4429"/>
        </w:tabs>
        <w:spacing w:before="140" w:line="333" w:lineRule="auto"/>
        <w:ind w:left="788" w:right="3591"/>
      </w:pPr>
      <w:r>
        <w:t>C．管理学</w:t>
      </w:r>
      <w:r>
        <w:tab/>
      </w:r>
      <w:r>
        <w:t>D．研究讨</w:t>
      </w:r>
      <w:r>
        <w:rPr>
          <w:spacing w:val="-16"/>
        </w:rPr>
        <w:t>论</w:t>
      </w:r>
      <w:r>
        <w:t>答案：A</w:t>
      </w:r>
    </w:p>
    <w:p>
      <w:pPr>
        <w:pStyle w:val="3"/>
        <w:spacing w:line="461" w:lineRule="exact"/>
        <w:ind w:left="872"/>
      </w:pPr>
      <w:r>
        <w:t>⑶数量关系</w:t>
      </w:r>
    </w:p>
    <w:p>
      <w:pPr>
        <w:pStyle w:val="4"/>
        <w:spacing w:before="146" w:line="326" w:lineRule="auto"/>
        <w:ind w:right="268" w:firstLine="645"/>
      </w:pPr>
      <w:r>
        <w:rPr>
          <w:spacing w:val="3"/>
          <w:w w:val="95"/>
        </w:rPr>
        <w:t xml:space="preserve">主要测查应试人员理解、把握事物间量化关系和解决数量关 </w:t>
      </w:r>
      <w:r>
        <w:rPr>
          <w:spacing w:val="3"/>
        </w:rPr>
        <w:t>系问题的能力，主要涉及数据关系的分析、运算和推断等。</w:t>
      </w:r>
    </w:p>
    <w:p>
      <w:pPr>
        <w:spacing w:before="0" w:line="448" w:lineRule="exact"/>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spacing w:before="143" w:line="336" w:lineRule="auto"/>
        <w:ind w:left="229" w:right="259" w:firstLine="559"/>
        <w:jc w:val="both"/>
      </w:pPr>
      <w:r>
        <w:rPr>
          <w:spacing w:val="-11"/>
        </w:rPr>
        <w:t xml:space="preserve">某单位共有 </w:t>
      </w:r>
      <w:r>
        <w:t>160</w:t>
      </w:r>
      <w:r>
        <w:rPr>
          <w:spacing w:val="-15"/>
        </w:rPr>
        <w:t xml:space="preserve"> 名员工，该单位在七月份的平均出勤率为 </w:t>
      </w:r>
      <w:r>
        <w:rPr>
          <w:spacing w:val="-14"/>
        </w:rPr>
        <w:t>85</w:t>
      </w:r>
      <w:r>
        <w:rPr>
          <w:spacing w:val="-7"/>
        </w:rPr>
        <w:t>%，其中女</w:t>
      </w:r>
      <w:r>
        <w:rPr>
          <w:spacing w:val="-11"/>
        </w:rPr>
        <w:t xml:space="preserve">员工的平均出勤率为 </w:t>
      </w:r>
      <w:r>
        <w:rPr>
          <w:spacing w:val="-5"/>
        </w:rPr>
        <w:t>90</w:t>
      </w:r>
      <w:r>
        <w:rPr>
          <w:spacing w:val="-8"/>
        </w:rPr>
        <w:t xml:space="preserve">%，男员工的平均出勤率为 </w:t>
      </w:r>
      <w:r>
        <w:rPr>
          <w:spacing w:val="-6"/>
        </w:rPr>
        <w:t>70%</w:t>
      </w:r>
      <w:r>
        <w:rPr>
          <w:spacing w:val="-3"/>
        </w:rPr>
        <w:t>，问该单位共有男员工多少人？</w:t>
      </w:r>
    </w:p>
    <w:p>
      <w:pPr>
        <w:pStyle w:val="13"/>
        <w:numPr>
          <w:ilvl w:val="1"/>
          <w:numId w:val="5"/>
        </w:numPr>
        <w:tabs>
          <w:tab w:val="left" w:pos="4429"/>
          <w:tab w:val="left" w:pos="4430"/>
        </w:tabs>
        <w:spacing w:before="0" w:after="0" w:line="352" w:lineRule="exact"/>
        <w:ind w:left="4429" w:right="0" w:hanging="3642"/>
        <w:jc w:val="both"/>
        <w:rPr>
          <w:sz w:val="28"/>
        </w:rPr>
      </w:pPr>
      <w:r>
        <w:rPr>
          <w:sz w:val="28"/>
        </w:rPr>
        <w:t>B．50</w:t>
      </w:r>
    </w:p>
    <w:p>
      <w:pPr>
        <w:pStyle w:val="5"/>
        <w:tabs>
          <w:tab w:val="left" w:pos="4429"/>
        </w:tabs>
        <w:spacing w:before="143"/>
        <w:ind w:left="788"/>
        <w:jc w:val="both"/>
      </w:pPr>
      <w:r>
        <w:t>C．70</w:t>
      </w:r>
      <w:r>
        <w:tab/>
      </w:r>
      <w:r>
        <w:t>D．120</w:t>
      </w:r>
    </w:p>
    <w:p>
      <w:pPr>
        <w:pStyle w:val="5"/>
        <w:spacing w:before="140"/>
        <w:ind w:left="788"/>
      </w:pPr>
      <w:r>
        <w:t>答案：A</w:t>
      </w:r>
    </w:p>
    <w:p>
      <w:pPr>
        <w:pStyle w:val="3"/>
        <w:spacing w:before="8"/>
        <w:ind w:left="872"/>
      </w:pPr>
      <w:r>
        <w:t>⑷判断推理</w:t>
      </w:r>
    </w:p>
    <w:p>
      <w:pPr>
        <w:pStyle w:val="4"/>
        <w:spacing w:before="146" w:line="328" w:lineRule="auto"/>
        <w:ind w:right="265" w:firstLine="645"/>
        <w:jc w:val="both"/>
      </w:pPr>
      <w:r>
        <w:rPr>
          <w:spacing w:val="3"/>
          <w:w w:val="95"/>
        </w:rPr>
        <w:t xml:space="preserve">主要测查应试人员对各种事物关系的分析推理能力，涉及对 图形、语词概念、事物关系和文字材料的理解、比较、组合、演 绎和归纳等。常见题型有图形推理、定义判断、类比推理、逻辑 </w:t>
      </w:r>
      <w:r>
        <w:rPr>
          <w:spacing w:val="3"/>
        </w:rPr>
        <w:t>判断等。</w:t>
      </w:r>
    </w:p>
    <w:p>
      <w:pPr>
        <w:spacing w:before="0" w:line="444" w:lineRule="exact"/>
        <w:ind w:left="872" w:right="0" w:firstLine="0"/>
        <w:jc w:val="left"/>
        <w:rPr>
          <w:rFonts w:hint="eastAsia" w:ascii="微软雅黑" w:eastAsia="微软雅黑"/>
          <w:b/>
          <w:sz w:val="32"/>
        </w:rPr>
      </w:pPr>
      <w:r>
        <w:rPr>
          <w:rFonts w:hint="eastAsia" w:ascii="微软雅黑" w:eastAsia="微软雅黑"/>
          <w:b/>
          <w:sz w:val="32"/>
        </w:rPr>
        <w:t>题型一：图形推理</w:t>
      </w:r>
    </w:p>
    <w:p>
      <w:pPr>
        <w:spacing w:before="144"/>
        <w:ind w:left="874" w:right="0" w:firstLine="0"/>
        <w:jc w:val="left"/>
        <w:rPr>
          <w:sz w:val="32"/>
        </w:rPr>
      </w:pPr>
      <w:r>
        <w:rPr>
          <w:sz w:val="32"/>
        </w:rPr>
        <w:t>每道题给出一套或两套图形，要求应试人员通过观察分析，</w:t>
      </w:r>
    </w:p>
    <w:p>
      <w:pPr>
        <w:spacing w:after="0"/>
        <w:jc w:val="left"/>
        <w:rPr>
          <w:sz w:val="32"/>
        </w:rPr>
        <w:sectPr>
          <w:pgSz w:w="11910" w:h="16840"/>
          <w:pgMar w:top="1480" w:right="980" w:bottom="1160" w:left="1360" w:header="0" w:footer="960" w:gutter="0"/>
        </w:sectPr>
      </w:pPr>
    </w:p>
    <w:p>
      <w:pPr>
        <w:spacing w:before="29"/>
        <w:ind w:left="229" w:right="0" w:firstLine="0"/>
        <w:jc w:val="left"/>
        <w:rPr>
          <w:sz w:val="32"/>
        </w:rPr>
      </w:pPr>
      <w:r>
        <w:rPr>
          <w:sz w:val="32"/>
        </w:rPr>
        <w:t>找出图形排列的规律，选出符合规律的一项。</w:t>
      </w:r>
    </w:p>
    <w:p>
      <w:pPr>
        <w:spacing w:before="5"/>
        <w:ind w:left="229" w:right="0" w:firstLine="0"/>
        <w:jc w:val="left"/>
        <w:rPr>
          <w:rFonts w:hint="eastAsia" w:ascii="Microsoft JhengHei" w:eastAsia="Microsoft JhengHei"/>
          <w:b/>
          <w:sz w:val="32"/>
        </w:rPr>
      </w:pPr>
      <w:r>
        <mc:AlternateContent>
          <mc:Choice Requires="wpg">
            <w:drawing>
              <wp:anchor distT="0" distB="0" distL="0" distR="0" simplePos="0" relativeHeight="251661312" behindDoc="1" locked="0" layoutInCell="1" allowOverlap="1">
                <wp:simplePos x="0" y="0"/>
                <wp:positionH relativeFrom="page">
                  <wp:posOffset>1498600</wp:posOffset>
                </wp:positionH>
                <wp:positionV relativeFrom="paragraph">
                  <wp:posOffset>423545</wp:posOffset>
                </wp:positionV>
                <wp:extent cx="3858895" cy="1127125"/>
                <wp:effectExtent l="0" t="0" r="8255" b="15875"/>
                <wp:wrapTopAndBottom/>
                <wp:docPr id="65" name="组合 6"/>
                <wp:cNvGraphicFramePr/>
                <a:graphic xmlns:a="http://schemas.openxmlformats.org/drawingml/2006/main">
                  <a:graphicData uri="http://schemas.microsoft.com/office/word/2010/wordprocessingGroup">
                    <wpg:wgp>
                      <wpg:cNvGrpSpPr/>
                      <wpg:grpSpPr>
                        <a:xfrm>
                          <a:off x="0" y="0"/>
                          <a:ext cx="3858895" cy="1127125"/>
                          <a:chOff x="2361" y="668"/>
                          <a:chExt cx="6077" cy="1775"/>
                        </a:xfrm>
                      </wpg:grpSpPr>
                      <wps:wsp>
                        <wps:cNvPr id="38" name="矩形 7"/>
                        <wps:cNvSpPr/>
                        <wps:spPr>
                          <a:xfrm>
                            <a:off x="2368" y="675"/>
                            <a:ext cx="2876" cy="820"/>
                          </a:xfrm>
                          <a:prstGeom prst="rect">
                            <a:avLst/>
                          </a:prstGeom>
                          <a:noFill/>
                          <a:ln w="9525" cap="flat" cmpd="sng">
                            <a:solidFill>
                              <a:srgbClr val="000000"/>
                            </a:solidFill>
                            <a:prstDash val="solid"/>
                            <a:miter/>
                            <a:headEnd type="none" w="med" len="med"/>
                            <a:tailEnd type="none" w="med" len="med"/>
                          </a:ln>
                        </wps:spPr>
                        <wps:bodyPr upright="1"/>
                      </wps:wsp>
                      <wps:wsp>
                        <wps:cNvPr id="39" name="直线 8"/>
                        <wps:cNvSpPr/>
                        <wps:spPr>
                          <a:xfrm>
                            <a:off x="2608" y="1047"/>
                            <a:ext cx="271" cy="0"/>
                          </a:xfrm>
                          <a:prstGeom prst="line">
                            <a:avLst/>
                          </a:prstGeom>
                          <a:ln w="77470" cap="flat" cmpd="sng">
                            <a:solidFill>
                              <a:srgbClr val="000000"/>
                            </a:solidFill>
                            <a:prstDash val="solid"/>
                            <a:headEnd type="none" w="med" len="med"/>
                            <a:tailEnd type="none" w="med" len="med"/>
                          </a:ln>
                        </wps:spPr>
                        <wps:bodyPr upright="1"/>
                      </wps:wsp>
                      <wps:wsp>
                        <wps:cNvPr id="40" name="矩形 9"/>
                        <wps:cNvSpPr/>
                        <wps:spPr>
                          <a:xfrm>
                            <a:off x="2608" y="986"/>
                            <a:ext cx="271" cy="122"/>
                          </a:xfrm>
                          <a:prstGeom prst="rect">
                            <a:avLst/>
                          </a:prstGeom>
                          <a:noFill/>
                          <a:ln w="9525" cap="flat" cmpd="sng">
                            <a:solidFill>
                              <a:srgbClr val="000000"/>
                            </a:solidFill>
                            <a:prstDash val="solid"/>
                            <a:miter/>
                            <a:headEnd type="none" w="med" len="med"/>
                            <a:tailEnd type="none" w="med" len="med"/>
                          </a:ln>
                        </wps:spPr>
                        <wps:bodyPr upright="1"/>
                      </wps:wsp>
                      <wps:wsp>
                        <wps:cNvPr id="41" name="矩形 10"/>
                        <wps:cNvSpPr/>
                        <wps:spPr>
                          <a:xfrm>
                            <a:off x="2608" y="855"/>
                            <a:ext cx="271" cy="122"/>
                          </a:xfrm>
                          <a:prstGeom prst="rect">
                            <a:avLst/>
                          </a:prstGeom>
                          <a:noFill/>
                          <a:ln w="9525" cap="flat" cmpd="sng">
                            <a:solidFill>
                              <a:srgbClr val="000000"/>
                            </a:solidFill>
                            <a:prstDash val="solid"/>
                            <a:miter/>
                            <a:headEnd type="none" w="med" len="med"/>
                            <a:tailEnd type="none" w="med" len="med"/>
                          </a:ln>
                        </wps:spPr>
                        <wps:bodyPr upright="1"/>
                      </wps:wsp>
                      <wps:wsp>
                        <wps:cNvPr id="42" name="直线 11"/>
                        <wps:cNvSpPr/>
                        <wps:spPr>
                          <a:xfrm>
                            <a:off x="2879" y="1163"/>
                            <a:ext cx="271" cy="0"/>
                          </a:xfrm>
                          <a:prstGeom prst="line">
                            <a:avLst/>
                          </a:prstGeom>
                          <a:ln w="77470" cap="flat" cmpd="sng">
                            <a:solidFill>
                              <a:srgbClr val="000000"/>
                            </a:solidFill>
                            <a:prstDash val="solid"/>
                            <a:headEnd type="none" w="med" len="med"/>
                            <a:tailEnd type="none" w="med" len="med"/>
                          </a:ln>
                        </wps:spPr>
                        <wps:bodyPr upright="1"/>
                      </wps:wsp>
                      <wps:wsp>
                        <wps:cNvPr id="43" name="矩形 12"/>
                        <wps:cNvSpPr/>
                        <wps:spPr>
                          <a:xfrm>
                            <a:off x="2879" y="1102"/>
                            <a:ext cx="271" cy="122"/>
                          </a:xfrm>
                          <a:prstGeom prst="rect">
                            <a:avLst/>
                          </a:prstGeom>
                          <a:noFill/>
                          <a:ln w="9525" cap="flat" cmpd="sng">
                            <a:solidFill>
                              <a:srgbClr val="000000"/>
                            </a:solidFill>
                            <a:prstDash val="solid"/>
                            <a:miter/>
                            <a:headEnd type="none" w="med" len="med"/>
                            <a:tailEnd type="none" w="med" len="med"/>
                          </a:ln>
                        </wps:spPr>
                        <wps:bodyPr upright="1"/>
                      </wps:wsp>
                      <wps:wsp>
                        <wps:cNvPr id="44" name="矩形 13"/>
                        <wps:cNvSpPr/>
                        <wps:spPr>
                          <a:xfrm>
                            <a:off x="2879" y="1233"/>
                            <a:ext cx="271" cy="122"/>
                          </a:xfrm>
                          <a:prstGeom prst="rect">
                            <a:avLst/>
                          </a:prstGeom>
                          <a:noFill/>
                          <a:ln w="9525" cap="flat" cmpd="sng">
                            <a:solidFill>
                              <a:srgbClr val="000000"/>
                            </a:solidFill>
                            <a:prstDash val="solid"/>
                            <a:miter/>
                            <a:headEnd type="none" w="med" len="med"/>
                            <a:tailEnd type="none" w="med" len="med"/>
                          </a:ln>
                        </wps:spPr>
                        <wps:bodyPr upright="1"/>
                      </wps:wsp>
                      <wps:wsp>
                        <wps:cNvPr id="45" name="直线 14"/>
                        <wps:cNvSpPr/>
                        <wps:spPr>
                          <a:xfrm>
                            <a:off x="3546" y="1137"/>
                            <a:ext cx="283" cy="0"/>
                          </a:xfrm>
                          <a:prstGeom prst="line">
                            <a:avLst/>
                          </a:prstGeom>
                          <a:ln w="77470" cap="flat" cmpd="sng">
                            <a:solidFill>
                              <a:srgbClr val="000000"/>
                            </a:solidFill>
                            <a:prstDash val="solid"/>
                            <a:headEnd type="none" w="med" len="med"/>
                            <a:tailEnd type="none" w="med" len="med"/>
                          </a:ln>
                        </wps:spPr>
                        <wps:bodyPr upright="1"/>
                      </wps:wsp>
                      <wps:wsp>
                        <wps:cNvPr id="46" name="矩形 15"/>
                        <wps:cNvSpPr/>
                        <wps:spPr>
                          <a:xfrm>
                            <a:off x="3546" y="1076"/>
                            <a:ext cx="283" cy="122"/>
                          </a:xfrm>
                          <a:prstGeom prst="rect">
                            <a:avLst/>
                          </a:prstGeom>
                          <a:noFill/>
                          <a:ln w="9525" cap="flat" cmpd="sng">
                            <a:solidFill>
                              <a:srgbClr val="000000"/>
                            </a:solidFill>
                            <a:prstDash val="solid"/>
                            <a:miter/>
                            <a:headEnd type="none" w="med" len="med"/>
                            <a:tailEnd type="none" w="med" len="med"/>
                          </a:ln>
                        </wps:spPr>
                        <wps:bodyPr upright="1"/>
                      </wps:wsp>
                      <wps:wsp>
                        <wps:cNvPr id="47" name="矩形 16"/>
                        <wps:cNvSpPr/>
                        <wps:spPr>
                          <a:xfrm>
                            <a:off x="3546" y="945"/>
                            <a:ext cx="283" cy="122"/>
                          </a:xfrm>
                          <a:prstGeom prst="rect">
                            <a:avLst/>
                          </a:prstGeom>
                          <a:noFill/>
                          <a:ln w="9525" cap="flat" cmpd="sng">
                            <a:solidFill>
                              <a:srgbClr val="000000"/>
                            </a:solidFill>
                            <a:prstDash val="solid"/>
                            <a:miter/>
                            <a:headEnd type="none" w="med" len="med"/>
                            <a:tailEnd type="none" w="med" len="med"/>
                          </a:ln>
                        </wps:spPr>
                        <wps:bodyPr upright="1"/>
                      </wps:wsp>
                      <wps:wsp>
                        <wps:cNvPr id="48" name="直线 17"/>
                        <wps:cNvSpPr/>
                        <wps:spPr>
                          <a:xfrm>
                            <a:off x="3829" y="1006"/>
                            <a:ext cx="283" cy="0"/>
                          </a:xfrm>
                          <a:prstGeom prst="line">
                            <a:avLst/>
                          </a:prstGeom>
                          <a:ln w="77470" cap="flat" cmpd="sng">
                            <a:solidFill>
                              <a:srgbClr val="000000"/>
                            </a:solidFill>
                            <a:prstDash val="solid"/>
                            <a:headEnd type="none" w="med" len="med"/>
                            <a:tailEnd type="none" w="med" len="med"/>
                          </a:ln>
                        </wps:spPr>
                        <wps:bodyPr upright="1"/>
                      </wps:wsp>
                      <wps:wsp>
                        <wps:cNvPr id="49" name="矩形 18"/>
                        <wps:cNvSpPr/>
                        <wps:spPr>
                          <a:xfrm>
                            <a:off x="3829" y="945"/>
                            <a:ext cx="283" cy="122"/>
                          </a:xfrm>
                          <a:prstGeom prst="rect">
                            <a:avLst/>
                          </a:prstGeom>
                          <a:noFill/>
                          <a:ln w="9525" cap="flat" cmpd="sng">
                            <a:solidFill>
                              <a:srgbClr val="000000"/>
                            </a:solidFill>
                            <a:prstDash val="solid"/>
                            <a:miter/>
                            <a:headEnd type="none" w="med" len="med"/>
                            <a:tailEnd type="none" w="med" len="med"/>
                          </a:ln>
                        </wps:spPr>
                        <wps:bodyPr upright="1"/>
                      </wps:wsp>
                      <wps:wsp>
                        <wps:cNvPr id="50" name="矩形 19"/>
                        <wps:cNvSpPr/>
                        <wps:spPr>
                          <a:xfrm>
                            <a:off x="3829" y="1076"/>
                            <a:ext cx="283" cy="122"/>
                          </a:xfrm>
                          <a:prstGeom prst="rect">
                            <a:avLst/>
                          </a:prstGeom>
                          <a:noFill/>
                          <a:ln w="9525" cap="flat" cmpd="sng">
                            <a:solidFill>
                              <a:srgbClr val="000000"/>
                            </a:solidFill>
                            <a:prstDash val="solid"/>
                            <a:miter/>
                            <a:headEnd type="none" w="med" len="med"/>
                            <a:tailEnd type="none" w="med" len="med"/>
                          </a:ln>
                        </wps:spPr>
                        <wps:bodyPr upright="1"/>
                      </wps:wsp>
                      <wps:wsp>
                        <wps:cNvPr id="51" name="直线 20"/>
                        <wps:cNvSpPr/>
                        <wps:spPr>
                          <a:xfrm>
                            <a:off x="4412" y="1272"/>
                            <a:ext cx="272" cy="0"/>
                          </a:xfrm>
                          <a:prstGeom prst="line">
                            <a:avLst/>
                          </a:prstGeom>
                          <a:ln w="81915" cap="flat" cmpd="sng">
                            <a:solidFill>
                              <a:srgbClr val="000000"/>
                            </a:solidFill>
                            <a:prstDash val="solid"/>
                            <a:headEnd type="none" w="med" len="med"/>
                            <a:tailEnd type="none" w="med" len="med"/>
                          </a:ln>
                        </wps:spPr>
                        <wps:bodyPr upright="1"/>
                      </wps:wsp>
                      <wps:wsp>
                        <wps:cNvPr id="52" name="矩形 21"/>
                        <wps:cNvSpPr/>
                        <wps:spPr>
                          <a:xfrm>
                            <a:off x="4412" y="1207"/>
                            <a:ext cx="272" cy="129"/>
                          </a:xfrm>
                          <a:prstGeom prst="rect">
                            <a:avLst/>
                          </a:prstGeom>
                          <a:noFill/>
                          <a:ln w="9525" cap="flat" cmpd="sng">
                            <a:solidFill>
                              <a:srgbClr val="000000"/>
                            </a:solidFill>
                            <a:prstDash val="solid"/>
                            <a:miter/>
                            <a:headEnd type="none" w="med" len="med"/>
                            <a:tailEnd type="none" w="med" len="med"/>
                          </a:ln>
                        </wps:spPr>
                        <wps:bodyPr upright="1"/>
                      </wps:wsp>
                      <wps:wsp>
                        <wps:cNvPr id="53" name="矩形 22"/>
                        <wps:cNvSpPr/>
                        <wps:spPr>
                          <a:xfrm>
                            <a:off x="4412" y="1069"/>
                            <a:ext cx="272" cy="129"/>
                          </a:xfrm>
                          <a:prstGeom prst="rect">
                            <a:avLst/>
                          </a:prstGeom>
                          <a:noFill/>
                          <a:ln w="9525" cap="flat" cmpd="sng">
                            <a:solidFill>
                              <a:srgbClr val="000000"/>
                            </a:solidFill>
                            <a:prstDash val="solid"/>
                            <a:miter/>
                            <a:headEnd type="none" w="med" len="med"/>
                            <a:tailEnd type="none" w="med" len="med"/>
                          </a:ln>
                        </wps:spPr>
                        <wps:bodyPr upright="1"/>
                      </wps:wsp>
                      <wps:wsp>
                        <wps:cNvPr id="54" name="直线 23"/>
                        <wps:cNvSpPr/>
                        <wps:spPr>
                          <a:xfrm>
                            <a:off x="4684" y="881"/>
                            <a:ext cx="271" cy="0"/>
                          </a:xfrm>
                          <a:prstGeom prst="line">
                            <a:avLst/>
                          </a:prstGeom>
                          <a:ln w="81915" cap="flat" cmpd="sng">
                            <a:solidFill>
                              <a:srgbClr val="000000"/>
                            </a:solidFill>
                            <a:prstDash val="solid"/>
                            <a:headEnd type="none" w="med" len="med"/>
                            <a:tailEnd type="none" w="med" len="med"/>
                          </a:ln>
                        </wps:spPr>
                        <wps:bodyPr upright="1"/>
                      </wps:wsp>
                      <wps:wsp>
                        <wps:cNvPr id="55" name="矩形 24"/>
                        <wps:cNvSpPr/>
                        <wps:spPr>
                          <a:xfrm>
                            <a:off x="4684" y="816"/>
                            <a:ext cx="271" cy="129"/>
                          </a:xfrm>
                          <a:prstGeom prst="rect">
                            <a:avLst/>
                          </a:prstGeom>
                          <a:noFill/>
                          <a:ln w="9525" cap="flat" cmpd="sng">
                            <a:solidFill>
                              <a:srgbClr val="000000"/>
                            </a:solidFill>
                            <a:prstDash val="solid"/>
                            <a:miter/>
                            <a:headEnd type="none" w="med" len="med"/>
                            <a:tailEnd type="none" w="med" len="med"/>
                          </a:ln>
                        </wps:spPr>
                        <wps:bodyPr upright="1"/>
                      </wps:wsp>
                      <wps:wsp>
                        <wps:cNvPr id="56" name="矩形 25"/>
                        <wps:cNvSpPr/>
                        <wps:spPr>
                          <a:xfrm>
                            <a:off x="4684" y="954"/>
                            <a:ext cx="271" cy="129"/>
                          </a:xfrm>
                          <a:prstGeom prst="rect">
                            <a:avLst/>
                          </a:prstGeom>
                          <a:noFill/>
                          <a:ln w="9525" cap="flat" cmpd="sng">
                            <a:solidFill>
                              <a:srgbClr val="000000"/>
                            </a:solidFill>
                            <a:prstDash val="solid"/>
                            <a:miter/>
                            <a:headEnd type="none" w="med" len="med"/>
                            <a:tailEnd type="none" w="med" len="med"/>
                          </a:ln>
                        </wps:spPr>
                        <wps:bodyPr upright="1"/>
                      </wps:wsp>
                      <wps:wsp>
                        <wps:cNvPr id="57" name="矩形 26"/>
                        <wps:cNvSpPr/>
                        <wps:spPr>
                          <a:xfrm>
                            <a:off x="3298" y="1561"/>
                            <a:ext cx="4047" cy="874"/>
                          </a:xfrm>
                          <a:prstGeom prst="rect">
                            <a:avLst/>
                          </a:prstGeom>
                          <a:noFill/>
                          <a:ln w="9525" cap="flat" cmpd="sng">
                            <a:solidFill>
                              <a:srgbClr val="000000"/>
                            </a:solidFill>
                            <a:prstDash val="solid"/>
                            <a:miter/>
                            <a:headEnd type="none" w="med" len="med"/>
                            <a:tailEnd type="none" w="med" len="med"/>
                          </a:ln>
                        </wps:spPr>
                        <wps:bodyPr upright="1"/>
                      </wps:wsp>
                      <pic:pic xmlns:pic="http://schemas.openxmlformats.org/drawingml/2006/picture">
                        <pic:nvPicPr>
                          <pic:cNvPr id="58" name="图片 27"/>
                          <pic:cNvPicPr>
                            <a:picLocks noChangeAspect="1"/>
                          </pic:cNvPicPr>
                        </pic:nvPicPr>
                        <pic:blipFill>
                          <a:blip r:embed="rId9"/>
                          <a:stretch>
                            <a:fillRect/>
                          </a:stretch>
                        </pic:blipFill>
                        <pic:spPr>
                          <a:xfrm>
                            <a:off x="4536" y="1701"/>
                            <a:ext cx="522" cy="675"/>
                          </a:xfrm>
                          <a:prstGeom prst="rect">
                            <a:avLst/>
                          </a:prstGeom>
                          <a:noFill/>
                          <a:ln>
                            <a:noFill/>
                          </a:ln>
                        </pic:spPr>
                      </pic:pic>
                      <pic:pic xmlns:pic="http://schemas.openxmlformats.org/drawingml/2006/picture">
                        <pic:nvPicPr>
                          <pic:cNvPr id="59" name="图片 28"/>
                          <pic:cNvPicPr>
                            <a:picLocks noChangeAspect="1"/>
                          </pic:cNvPicPr>
                        </pic:nvPicPr>
                        <pic:blipFill>
                          <a:blip r:embed="rId10"/>
                          <a:stretch>
                            <a:fillRect/>
                          </a:stretch>
                        </pic:blipFill>
                        <pic:spPr>
                          <a:xfrm>
                            <a:off x="3612" y="1701"/>
                            <a:ext cx="521" cy="676"/>
                          </a:xfrm>
                          <a:prstGeom prst="rect">
                            <a:avLst/>
                          </a:prstGeom>
                          <a:noFill/>
                          <a:ln>
                            <a:noFill/>
                          </a:ln>
                        </pic:spPr>
                      </pic:pic>
                      <pic:pic xmlns:pic="http://schemas.openxmlformats.org/drawingml/2006/picture">
                        <pic:nvPicPr>
                          <pic:cNvPr id="60" name="图片 29"/>
                          <pic:cNvPicPr>
                            <a:picLocks noChangeAspect="1"/>
                          </pic:cNvPicPr>
                        </pic:nvPicPr>
                        <pic:blipFill>
                          <a:blip r:embed="rId11"/>
                          <a:stretch>
                            <a:fillRect/>
                          </a:stretch>
                        </pic:blipFill>
                        <pic:spPr>
                          <a:xfrm>
                            <a:off x="6425" y="1687"/>
                            <a:ext cx="503" cy="676"/>
                          </a:xfrm>
                          <a:prstGeom prst="rect">
                            <a:avLst/>
                          </a:prstGeom>
                          <a:noFill/>
                          <a:ln>
                            <a:noFill/>
                          </a:ln>
                        </pic:spPr>
                      </pic:pic>
                      <pic:pic xmlns:pic="http://schemas.openxmlformats.org/drawingml/2006/picture">
                        <pic:nvPicPr>
                          <pic:cNvPr id="61" name="图片 30"/>
                          <pic:cNvPicPr>
                            <a:picLocks noChangeAspect="1"/>
                          </pic:cNvPicPr>
                        </pic:nvPicPr>
                        <pic:blipFill>
                          <a:blip r:embed="rId12"/>
                          <a:stretch>
                            <a:fillRect/>
                          </a:stretch>
                        </pic:blipFill>
                        <pic:spPr>
                          <a:xfrm>
                            <a:off x="5490" y="1701"/>
                            <a:ext cx="503" cy="662"/>
                          </a:xfrm>
                          <a:prstGeom prst="rect">
                            <a:avLst/>
                          </a:prstGeom>
                          <a:noFill/>
                          <a:ln>
                            <a:noFill/>
                          </a:ln>
                        </pic:spPr>
                      </pic:pic>
                      <pic:pic xmlns:pic="http://schemas.openxmlformats.org/drawingml/2006/picture">
                        <pic:nvPicPr>
                          <pic:cNvPr id="62" name="图片 31"/>
                          <pic:cNvPicPr>
                            <a:picLocks noChangeAspect="1"/>
                          </pic:cNvPicPr>
                        </pic:nvPicPr>
                        <pic:blipFill>
                          <a:blip r:embed="rId13"/>
                          <a:stretch>
                            <a:fillRect/>
                          </a:stretch>
                        </pic:blipFill>
                        <pic:spPr>
                          <a:xfrm>
                            <a:off x="5638" y="743"/>
                            <a:ext cx="467" cy="660"/>
                          </a:xfrm>
                          <a:prstGeom prst="rect">
                            <a:avLst/>
                          </a:prstGeom>
                          <a:noFill/>
                          <a:ln>
                            <a:noFill/>
                          </a:ln>
                        </pic:spPr>
                      </pic:pic>
                      <pic:pic xmlns:pic="http://schemas.openxmlformats.org/drawingml/2006/picture">
                        <pic:nvPicPr>
                          <pic:cNvPr id="63" name="图片 32"/>
                          <pic:cNvPicPr>
                            <a:picLocks noChangeAspect="1"/>
                          </pic:cNvPicPr>
                        </pic:nvPicPr>
                        <pic:blipFill>
                          <a:blip r:embed="rId14"/>
                          <a:stretch>
                            <a:fillRect/>
                          </a:stretch>
                        </pic:blipFill>
                        <pic:spPr>
                          <a:xfrm>
                            <a:off x="6660" y="937"/>
                            <a:ext cx="474" cy="360"/>
                          </a:xfrm>
                          <a:prstGeom prst="rect">
                            <a:avLst/>
                          </a:prstGeom>
                          <a:noFill/>
                          <a:ln>
                            <a:noFill/>
                          </a:ln>
                        </pic:spPr>
                      </pic:pic>
                      <wps:wsp>
                        <wps:cNvPr id="64" name="文本框 33"/>
                        <wps:cNvSpPr txBox="1"/>
                        <wps:spPr>
                          <a:xfrm>
                            <a:off x="5353" y="675"/>
                            <a:ext cx="3077" cy="820"/>
                          </a:xfrm>
                          <a:prstGeom prst="rect">
                            <a:avLst/>
                          </a:prstGeom>
                          <a:noFill/>
                          <a:ln w="9525" cap="flat" cmpd="sng">
                            <a:solidFill>
                              <a:srgbClr val="000000"/>
                            </a:solidFill>
                            <a:prstDash val="solid"/>
                            <a:miter/>
                            <a:headEnd type="none" w="med" len="med"/>
                            <a:tailEnd type="none" w="med" len="med"/>
                          </a:ln>
                        </wps:spPr>
                        <wps:txbx>
                          <w:txbxContent>
                            <w:p>
                              <w:pPr>
                                <w:spacing w:before="208"/>
                                <w:ind w:left="0" w:right="512" w:firstLine="0"/>
                                <w:jc w:val="right"/>
                                <w:rPr>
                                  <w:rFonts w:ascii="Times New Roman"/>
                                  <w:sz w:val="44"/>
                                </w:rPr>
                              </w:pPr>
                              <w:r>
                                <w:rPr>
                                  <w:rFonts w:ascii="Times New Roman"/>
                                  <w:w w:val="99"/>
                                  <w:sz w:val="44"/>
                                </w:rPr>
                                <w:t>?</w:t>
                              </w:r>
                            </w:p>
                          </w:txbxContent>
                        </wps:txbx>
                        <wps:bodyPr lIns="0" tIns="0" rIns="0" bIns="0" upright="1"/>
                      </wps:wsp>
                    </wpg:wgp>
                  </a:graphicData>
                </a:graphic>
              </wp:anchor>
            </w:drawing>
          </mc:Choice>
          <mc:Fallback>
            <w:pict>
              <v:group id="组合 6" o:spid="_x0000_s1026" o:spt="203" style="position:absolute;left:0pt;margin-left:118pt;margin-top:33.35pt;height:88.75pt;width:303.85pt;mso-position-horizontal-relative:page;mso-wrap-distance-bottom:0pt;mso-wrap-distance-top:0pt;z-index:-251655168;mso-width-relative:page;mso-height-relative:page;" coordorigin="2361,668" coordsize="6077,1775" o:gfxdata="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">
                <o:lock v:ext="edit" aspectratio="f"/>
                <v:rect id="矩形 7" o:spid="_x0000_s1026" o:spt="1" style="position:absolute;left:2368;top:675;height:820;width:2876;" filled="f" stroked="t" coordsize="21600,21600" o:gfxdata="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otejm5AAAA2wAA&#10;AA8AAAAAAAAAAQAgAAAAIgAAAGRycy9kb3ducmV2LnhtbFBLAQIUABQAAAAIAIdO4kAzLwWeOwAA&#10;ADkAAAAQAAAAAAAAAAEAIAAAAAgBAABkcnMvc2hhcGV4bWwueG1sUEsFBgAAAAAGAAYAWwEAALID&#10;AAAAAA==&#10;">
                  <v:fill on="f" focussize="0,0"/>
                  <v:stroke color="#000000" joinstyle="miter"/>
                  <v:imagedata o:title=""/>
                  <o:lock v:ext="edit" aspectratio="f"/>
                </v:rect>
                <v:line id="直线 8" o:spid="_x0000_s1026" o:spt="20" style="position:absolute;left:2608;top:1047;height:0;width:271;" filled="f" stroked="t" coordsize="21600,21600" o:gfxdata="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9bfrvQAA&#10;ANsAAAAPAAAAAAAAAAEAIAAAACIAAABkcnMvZG93bnJldi54bWxQSwECFAAUAAAACACHTuJAMy8F&#10;njsAAAA5AAAAEAAAAAAAAAABACAAAAAMAQAAZHJzL3NoYXBleG1sLnhtbFBLBQYAAAAABgAGAFsB&#10;AAC2AwAAAAA=&#10;">
                  <v:fill on="f" focussize="0,0"/>
                  <v:stroke weight="6.1pt" color="#000000" joinstyle="round"/>
                  <v:imagedata o:title=""/>
                  <o:lock v:ext="edit" aspectratio="f"/>
                </v:line>
                <v:rect id="矩形 9" o:spid="_x0000_s1026" o:spt="1" style="position:absolute;left:2608;top:986;height:122;width:271;" filled="f" stroked="t" coordsize="21600,21600" o:gfxdata="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xdBUK5AAAA2wAA&#10;AA8AAAAAAAAAAQAgAAAAIgAAAGRycy9kb3ducmV2LnhtbFBLAQIUABQAAAAIAIdO4kAzLwWeOwAA&#10;ADkAAAAQAAAAAAAAAAEAIAAAAAgBAABkcnMvc2hhcGV4bWwueG1sUEsFBgAAAAAGAAYAWwEAALID&#10;AAAAAA==&#10;">
                  <v:fill on="f" focussize="0,0"/>
                  <v:stroke color="#000000" joinstyle="miter"/>
                  <v:imagedata o:title=""/>
                  <o:lock v:ext="edit" aspectratio="f"/>
                </v:rect>
                <v:rect id="矩形 10" o:spid="_x0000_s1026" o:spt="1" style="position:absolute;left:2608;top:855;height:122;width:271;" filled="f" stroked="t" coordsize="21600,21600" o:gfxdata="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EaDZ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line id="直线 11" o:spid="_x0000_s1026" o:spt="20" style="position:absolute;left:2879;top:1163;height:0;width:271;" filled="f" stroked="t" coordsize="21600,21600" o:gfxdata="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V1bnvQAA&#10;ANsAAAAPAAAAAAAAAAEAIAAAACIAAABkcnMvZG93bnJldi54bWxQSwECFAAUAAAACACHTuJAMy8F&#10;njsAAAA5AAAAEAAAAAAAAAABACAAAAAMAQAAZHJzL3NoYXBleG1sLnhtbFBLBQYAAAAABgAGAFsB&#10;AAC2AwAAAAA=&#10;">
                  <v:fill on="f" focussize="0,0"/>
                  <v:stroke weight="6.1pt" color="#000000" joinstyle="round"/>
                  <v:imagedata o:title=""/>
                  <o:lock v:ext="edit" aspectratio="f"/>
                </v:line>
                <v:rect id="矩形 12" o:spid="_x0000_s1026" o:spt="1" style="position:absolute;left:2879;top:1102;height:122;width:271;" filled="f" stroked="t" coordsize="21600,21600" o:gfxdata="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j5s1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rect id="矩形 13" o:spid="_x0000_s1026" o:spt="1" style="position:absolute;left:2879;top:1233;height:122;width:271;" filled="f" stroked="t" coordsize="21600,21600" o:gfxdata="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2YDQbsAAADb&#10;AAAADwAAAAAAAAABACAAAAAiAAAAZHJzL2Rvd25yZXYueG1sUEsBAhQAFAAAAAgAh07iQDMvBZ47&#10;AAAAOQAAABAAAAAAAAAAAQAgAAAACgEAAGRycy9zaGFwZXhtbC54bWxQSwUGAAAAAAYABgBbAQAA&#10;tAMAAAAA&#10;">
                  <v:fill on="f" focussize="0,0"/>
                  <v:stroke color="#000000" joinstyle="miter"/>
                  <v:imagedata o:title=""/>
                  <o:lock v:ext="edit" aspectratio="f"/>
                </v:rect>
                <v:line id="直线 14" o:spid="_x0000_s1026" o:spt="20" style="position:absolute;left:3546;top:1137;height:0;width:283;" filled="f" stroked="t" coordsize="21600,21600" o:gfxdata="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77Ok74A&#10;AADbAAAADwAAAAAAAAABACAAAAAiAAAAZHJzL2Rvd25yZXYueG1sUEsBAhQAFAAAAAgAh07iQDMv&#10;BZ47AAAAOQAAABAAAAAAAAAAAQAgAAAADQEAAGRycy9zaGFwZXhtbC54bWxQSwUGAAAAAAYABgBb&#10;AQAAtwMAAAAA&#10;">
                  <v:fill on="f" focussize="0,0"/>
                  <v:stroke weight="6.1pt" color="#000000" joinstyle="round"/>
                  <v:imagedata o:title=""/>
                  <o:lock v:ext="edit" aspectratio="f"/>
                </v:line>
                <v:rect id="矩形 15" o:spid="_x0000_s1026" o:spt="1" style="position:absolute;left:3546;top:1076;height:122;width:283;" filled="f" stroked="t" coordsize="21600,21600" o:gfxdata="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8+Dit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rect id="矩形 16" o:spid="_x0000_s1026" o:spt="1" style="position:absolute;left:3546;top:945;height:122;width:283;" filled="f" stroked="t" coordsize="21600,21600" o:gfxdata="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tJ02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line id="直线 17" o:spid="_x0000_s1026" o:spt="20" style="position:absolute;left:3829;top:1006;height:0;width:283;" filled="f" stroked="t" coordsize="21600,21600" o:gfxdata="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Rv2ENugAAANsA&#10;AAAPAAAAAAAAAAEAIAAAACIAAABkcnMvZG93bnJldi54bWxQSwECFAAUAAAACACHTuJAMy8FnjsA&#10;AAA5AAAAEAAAAAAAAAABACAAAAAJAQAAZHJzL3NoYXBleG1sLnhtbFBLBQYAAAAABgAGAFsBAACz&#10;AwAAAAA=&#10;">
                  <v:fill on="f" focussize="0,0"/>
                  <v:stroke weight="6.1pt" color="#000000" joinstyle="round"/>
                  <v:imagedata o:title=""/>
                  <o:lock v:ext="edit" aspectratio="f"/>
                </v:line>
                <v:rect id="矩形 18" o:spid="_x0000_s1026" o:spt="1" style="position:absolute;left:3829;top:945;height:122;width:283;" filled="f" stroked="t" coordsize="21600,21600" o:gfxdata="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Z6zf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rect id="矩形 19" o:spid="_x0000_s1026" o:spt="1" style="position:absolute;left:3829;top:1076;height:122;width:283;" filled="f" stroked="t" coordsize="21600,21600" o:gfxdata="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mEk5+5AAAA2wAA&#10;AA8AAAAAAAAAAQAgAAAAIgAAAGRycy9kb3ducmV2LnhtbFBLAQIUABQAAAAIAIdO4kAzLwWeOwAA&#10;ADkAAAAQAAAAAAAAAAEAIAAAAAgBAABkcnMvc2hhcGV4bWwueG1sUEsFBgAAAAAGAAYAWwEAALID&#10;AAAAAA==&#10;">
                  <v:fill on="f" focussize="0,0"/>
                  <v:stroke color="#000000" joinstyle="miter"/>
                  <v:imagedata o:title=""/>
                  <o:lock v:ext="edit" aspectratio="f"/>
                </v:rect>
                <v:line id="直线 20" o:spid="_x0000_s1026" o:spt="20" style="position:absolute;left:4412;top:1272;height:0;width:272;" filled="f" stroked="t" coordsize="21600,21600" o:gfxdata="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dyVovQAA&#10;ANsAAAAPAAAAAAAAAAEAIAAAACIAAABkcnMvZG93bnJldi54bWxQSwECFAAUAAAACACHTuJAMy8F&#10;njsAAAA5AAAAEAAAAAAAAAABACAAAAAMAQAAZHJzL3NoYXBleG1sLnhtbFBLBQYAAAAABgAGAFsB&#10;AAC2AwAAAAA=&#10;">
                  <v:fill on="f" focussize="0,0"/>
                  <v:stroke weight="6.45pt" color="#000000" joinstyle="round"/>
                  <v:imagedata o:title=""/>
                  <o:lock v:ext="edit" aspectratio="f"/>
                </v:line>
                <v:rect id="矩形 21" o:spid="_x0000_s1026" o:spt="1" style="position:absolute;left:4412;top:1207;height:129;width:272;" filled="f" stroked="t" coordsize="21600,21600" o:gfxdata="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Gqhz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rect id="矩形 22" o:spid="_x0000_s1026" o:spt="1" style="position:absolute;left:4412;top:1069;height:129;width:272;" filled="f" stroked="t" coordsize="21600,21600" o:gfxdata="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pVg3o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line id="直线 23" o:spid="_x0000_s1026" o:spt="20" style="position:absolute;left:4684;top:881;height:0;width:271;" filled="f" stroked="t" coordsize="21600,21600" o:gfxdata="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6AIbwvQAA&#10;ANsAAAAPAAAAAAAAAAEAIAAAACIAAABkcnMvZG93bnJldi54bWxQSwECFAAUAAAACACHTuJAMy8F&#10;njsAAAA5AAAAEAAAAAAAAAABACAAAAAMAQAAZHJzL3NoYXBleG1sLnhtbFBLBQYAAAAABgAGAFsB&#10;AAC2AwAAAAA=&#10;">
                  <v:fill on="f" focussize="0,0"/>
                  <v:stroke weight="6.45pt" color="#000000" joinstyle="round"/>
                  <v:imagedata o:title=""/>
                  <o:lock v:ext="edit" aspectratio="f"/>
                </v:line>
                <v:rect id="矩形 24" o:spid="_x0000_s1026" o:spt="1" style="position:absolute;left:4684;top:816;height:129;width:271;" filled="f" stroked="t" coordsize="21600,21600" o:gfxdata="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8zAH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rect id="矩形 25" o:spid="_x0000_s1026" o:spt="1" style="position:absolute;left:4684;top:954;height:129;width:271;" filled="f" stroked="t" coordsize="21600,21600" o:gfxdata="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Ia5w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rect id="矩形 26" o:spid="_x0000_s1026" o:spt="1" style="position:absolute;left:3298;top:1561;height:874;width:4047;" filled="f" stroked="t" coordsize="21600,21600" o:gfxdata="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m0L67sAAADb&#10;AAAADwAAAAAAAAABACAAAAAiAAAAZHJzL2Rvd25yZXYueG1sUEsBAhQAFAAAAAgAh07iQDMvBZ47&#10;AAAAOQAAABAAAAAAAAAAAQAgAAAACgEAAGRycy9zaGFwZXhtbC54bWxQSwUGAAAAAAYABgBbAQAA&#10;tAMAAAAA&#10;">
                  <v:fill on="f" focussize="0,0"/>
                  <v:stroke color="#000000" joinstyle="miter"/>
                  <v:imagedata o:title=""/>
                  <o:lock v:ext="edit" aspectratio="f"/>
                </v:rect>
                <v:shape id="图片 27" o:spid="_x0000_s1026" o:spt="75" alt="" type="#_x0000_t75" style="position:absolute;left:4536;top:1701;height:675;width:522;" filled="f" o:preferrelative="t" stroked="f" coordsize="21600,21600" o:gfxdata="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O3/ULsAAADb&#10;AAAADwAAAAAAAAABACAAAAAiAAAAZHJzL2Rvd25yZXYueG1sUEsBAhQAFAAAAAgAh07iQDMvBZ47&#10;AAAAOQAAABAAAAAAAAAAAQAgAAAACgEAAGRycy9zaGFwZXhtbC54bWxQSwUGAAAAAAYABgBbAQAA&#10;tAMAAAAA&#10;">
                  <v:fill on="f" focussize="0,0"/>
                  <v:stroke on="f"/>
                  <v:imagedata r:id="rId9" o:title=""/>
                  <o:lock v:ext="edit" aspectratio="t"/>
                </v:shape>
                <v:shape id="图片 28" o:spid="_x0000_s1026" o:spt="75" alt="" type="#_x0000_t75" style="position:absolute;left:3612;top:1701;height:676;width:521;" filled="f" o:preferrelative="t" stroked="f" coordsize="21600,21600" o:gfxdata="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QUMFC8AAAA&#10;2wAAAA8AAAAAAAAAAQAgAAAAIgAAAGRycy9kb3ducmV2LnhtbFBLAQIUABQAAAAIAIdO4kAzLwWe&#10;OwAAADkAAAAQAAAAAAAAAAEAIAAAAAsBAABkcnMvc2hhcGV4bWwueG1sUEsFBgAAAAAGAAYAWwEA&#10;ALUDAAAAAA==&#10;">
                  <v:fill on="f" focussize="0,0"/>
                  <v:stroke on="f"/>
                  <v:imagedata r:id="rId10" o:title=""/>
                  <o:lock v:ext="edit" aspectratio="t"/>
                </v:shape>
                <v:shape id="图片 29" o:spid="_x0000_s1026" o:spt="75" alt="" type="#_x0000_t75" style="position:absolute;left:6425;top:1687;height:676;width:503;" filled="f" o:preferrelative="t" stroked="f" coordsize="21600,21600" o:gfxdata="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gCN8H7gAAADbAAAA&#10;DwAAAAAAAAABACAAAAAiAAAAZHJzL2Rvd25yZXYueG1sUEsBAhQAFAAAAAgAh07iQDMvBZ47AAAA&#10;OQAAABAAAAAAAAAAAQAgAAAABwEAAGRycy9zaGFwZXhtbC54bWxQSwUGAAAAAAYABgBbAQAAsQMA&#10;AAAA&#10;">
                  <v:fill on="f" focussize="0,0"/>
                  <v:stroke on="f"/>
                  <v:imagedata r:id="rId11" o:title=""/>
                  <o:lock v:ext="edit" aspectratio="t"/>
                </v:shape>
                <v:shape id="图片 30" o:spid="_x0000_s1026" o:spt="75" alt="" type="#_x0000_t75" style="position:absolute;left:5490;top:1701;height:662;width:503;" filled="f" o:preferrelative="t" stroked="f" coordsize="21600,21600" o:gfxdata="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MHETvQAA&#10;ANsAAAAPAAAAAAAAAAEAIAAAACIAAABkcnMvZG93bnJldi54bWxQSwECFAAUAAAACACHTuJAMy8F&#10;njsAAAA5AAAAEAAAAAAAAAABACAAAAAMAQAAZHJzL3NoYXBleG1sLnhtbFBLBQYAAAAABgAGAFsB&#10;AAC2AwAAAAA=&#10;">
                  <v:fill on="f" focussize="0,0"/>
                  <v:stroke on="f"/>
                  <v:imagedata r:id="rId12" o:title=""/>
                  <o:lock v:ext="edit" aspectratio="t"/>
                </v:shape>
                <v:shape id="图片 31" o:spid="_x0000_s1026" o:spt="75" alt="" type="#_x0000_t75" style="position:absolute;left:5638;top:743;height:660;width:467;" filled="f" o:preferrelative="t" stroked="f" coordsize="21600,21600" o:gfxdata="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GfoScugAAANsA&#10;AAAPAAAAAAAAAAEAIAAAACIAAABkcnMvZG93bnJldi54bWxQSwECFAAUAAAACACHTuJAMy8FnjsA&#10;AAA5AAAAEAAAAAAAAAABACAAAAAJAQAAZHJzL3NoYXBleG1sLnhtbFBLBQYAAAAABgAGAFsBAACz&#10;AwAAAAA=&#10;">
                  <v:fill on="f" focussize="0,0"/>
                  <v:stroke on="f"/>
                  <v:imagedata r:id="rId13" o:title=""/>
                  <o:lock v:ext="edit" aspectratio="t"/>
                </v:shape>
                <v:shape id="图片 32" o:spid="_x0000_s1026" o:spt="75" alt="" type="#_x0000_t75" style="position:absolute;left:6660;top:937;height:360;width:474;" filled="f" o:preferrelative="t" stroked="f" coordsize="21600,21600" o:gfxdata="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kz2YTugAAANsA&#10;AAAPAAAAAAAAAAEAIAAAACIAAABkcnMvZG93bnJldi54bWxQSwECFAAUAAAACACHTuJAMy8FnjsA&#10;AAA5AAAAEAAAAAAAAAABACAAAAAJAQAAZHJzL3NoYXBleG1sLnhtbFBLBQYAAAAABgAGAFsBAACz&#10;AwAAAAA=&#10;">
                  <v:fill on="f" focussize="0,0"/>
                  <v:stroke on="f"/>
                  <v:imagedata r:id="rId14" o:title=""/>
                  <o:lock v:ext="edit" aspectratio="t"/>
                </v:shape>
                <v:shape id="文本框 33" o:spid="_x0000_s1026" o:spt="202" type="#_x0000_t202" style="position:absolute;left:5353;top:675;height:820;width:3077;" filled="f" stroked="t" coordsize="21600,21600" o:gfxdata="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I5XL4A&#10;AADbAAAADwAAAAAAAAABACAAAAAiAAAAZHJzL2Rvd25yZXYueG1sUEsBAhQAFAAAAAgAh07iQDMv&#10;BZ47AAAAOQAAABAAAAAAAAAAAQAgAAAADQEAAGRycy9zaGFwZXhtbC54bWxQSwUGAAAAAAYABgBb&#10;AQAAtwMAAAAA&#10;">
                  <v:fill on="f" focussize="0,0"/>
                  <v:stroke color="#000000" joinstyle="miter"/>
                  <v:imagedata o:title=""/>
                  <o:lock v:ext="edit" aspectratio="f"/>
                  <v:textbox inset="0mm,0mm,0mm,0mm">
                    <w:txbxContent>
                      <w:p>
                        <w:pPr>
                          <w:spacing w:before="208"/>
                          <w:ind w:left="0" w:right="512" w:firstLine="0"/>
                          <w:jc w:val="right"/>
                          <w:rPr>
                            <w:rFonts w:ascii="Times New Roman"/>
                            <w:sz w:val="44"/>
                          </w:rPr>
                        </w:pPr>
                        <w:r>
                          <w:rPr>
                            <w:rFonts w:ascii="Times New Roman"/>
                            <w:w w:val="99"/>
                            <w:sz w:val="44"/>
                          </w:rPr>
                          <w:t>?</w:t>
                        </w:r>
                      </w:p>
                    </w:txbxContent>
                  </v:textbox>
                </v:shape>
                <w10:wrap type="topAndBottom"/>
              </v:group>
            </w:pict>
          </mc:Fallback>
        </mc:AlternateContent>
      </w:r>
      <w:r>
        <w:rPr>
          <w:rFonts w:hint="eastAsia" w:ascii="Microsoft JhengHei" w:eastAsia="Microsoft JhengHei"/>
          <w:b/>
          <w:sz w:val="32"/>
        </w:rPr>
        <w:t>例题：</w:t>
      </w:r>
    </w:p>
    <w:p>
      <w:pPr>
        <w:pStyle w:val="5"/>
        <w:tabs>
          <w:tab w:val="left" w:pos="3230"/>
          <w:tab w:val="left" w:pos="4209"/>
          <w:tab w:val="left" w:pos="5188"/>
        </w:tabs>
        <w:spacing w:before="20"/>
        <w:ind w:left="2389"/>
      </w:pPr>
      <w:r>
        <w:t>A</w:t>
      </w:r>
      <w:r>
        <w:tab/>
      </w:r>
      <w:r>
        <w:t>B</w:t>
      </w:r>
      <w:r>
        <w:tab/>
      </w:r>
      <w:r>
        <w:t>C</w:t>
      </w:r>
      <w:r>
        <w:tab/>
      </w:r>
      <w:r>
        <w:t>D</w:t>
      </w:r>
    </w:p>
    <w:p>
      <w:pPr>
        <w:pStyle w:val="5"/>
        <w:spacing w:before="237"/>
        <w:ind w:left="788"/>
      </w:pPr>
      <w:r>
        <w:t>答案：C</w:t>
      </w:r>
    </w:p>
    <w:p>
      <w:pPr>
        <w:pStyle w:val="3"/>
        <w:spacing w:before="107"/>
        <w:ind w:left="872"/>
      </w:pPr>
      <w:r>
        <w:t>题型二：定义判断</w:t>
      </w:r>
    </w:p>
    <w:p>
      <w:pPr>
        <w:pStyle w:val="4"/>
        <w:spacing w:before="107" w:line="348" w:lineRule="auto"/>
        <w:ind w:right="106"/>
      </w:pPr>
      <w:r>
        <w:rPr>
          <w:spacing w:val="-13"/>
          <w:w w:val="99"/>
        </w:rPr>
        <w:t>每道题先给出定义</w:t>
      </w:r>
      <w:r>
        <w:rPr>
          <w:w w:val="99"/>
        </w:rPr>
        <w:t>（</w:t>
      </w:r>
      <w:r>
        <w:rPr>
          <w:spacing w:val="-9"/>
          <w:w w:val="99"/>
        </w:rPr>
        <w:t>这个定义被假设是正确的，不容置疑的</w:t>
      </w:r>
      <w:r>
        <w:rPr>
          <w:spacing w:val="-168"/>
          <w:w w:val="99"/>
        </w:rPr>
        <w:t>）</w:t>
      </w:r>
      <w:r>
        <w:rPr>
          <w:spacing w:val="-7"/>
          <w:w w:val="99"/>
        </w:rPr>
        <w:t>，</w:t>
      </w:r>
      <w:r>
        <w:rPr>
          <w:spacing w:val="3"/>
        </w:rPr>
        <w:t>然后列出四种情况，要求应试人员严格依据定义，从中选出一个最符合或最不符合该定义的答案。</w:t>
      </w:r>
    </w:p>
    <w:p>
      <w:pPr>
        <w:spacing w:before="0" w:line="485" w:lineRule="exact"/>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spacing w:before="110" w:line="307" w:lineRule="auto"/>
        <w:ind w:left="229" w:right="268" w:firstLine="559"/>
        <w:jc w:val="both"/>
      </w:pPr>
      <w:r>
        <w:t>冗余设计是指在人力资源聘任、使用、解雇、辞退、晋升等过程中要留有充分的余地，使人力资源整体运行过程具有一定的弹性，当某一决策发生偏差时，留有纠偏和重新决策的余地。</w:t>
      </w:r>
    </w:p>
    <w:p>
      <w:pPr>
        <w:pStyle w:val="5"/>
        <w:spacing w:line="429" w:lineRule="exact"/>
        <w:ind w:left="788"/>
      </w:pPr>
      <w:r>
        <w:t>根据上述定义，以下</w:t>
      </w:r>
      <w:r>
        <w:rPr>
          <w:rFonts w:hint="eastAsia" w:ascii="微软雅黑" w:eastAsia="微软雅黑"/>
          <w:b/>
        </w:rPr>
        <w:t>不属于</w:t>
      </w:r>
      <w:r>
        <w:t>冗余设计的是：</w:t>
      </w:r>
    </w:p>
    <w:p>
      <w:pPr>
        <w:pStyle w:val="13"/>
        <w:numPr>
          <w:ilvl w:val="2"/>
          <w:numId w:val="5"/>
        </w:numPr>
        <w:tabs>
          <w:tab w:val="left" w:pos="1452"/>
        </w:tabs>
        <w:spacing w:before="31" w:after="0" w:line="307" w:lineRule="auto"/>
        <w:ind w:left="1450" w:right="258" w:hanging="420"/>
        <w:jc w:val="left"/>
        <w:rPr>
          <w:sz w:val="28"/>
        </w:rPr>
      </w:pPr>
      <w:r>
        <w:rPr>
          <w:spacing w:val="-4"/>
          <w:sz w:val="28"/>
        </w:rPr>
        <w:t>某物业配电室配备了两个人，即使一人有事外出，也可以保证有</w:t>
      </w:r>
      <w:r>
        <w:rPr>
          <w:sz w:val="28"/>
        </w:rPr>
        <w:t>人值班</w:t>
      </w:r>
    </w:p>
    <w:p>
      <w:pPr>
        <w:pStyle w:val="13"/>
        <w:numPr>
          <w:ilvl w:val="2"/>
          <w:numId w:val="5"/>
        </w:numPr>
        <w:tabs>
          <w:tab w:val="left" w:pos="1455"/>
        </w:tabs>
        <w:spacing w:before="4" w:after="0" w:line="307" w:lineRule="auto"/>
        <w:ind w:left="1450" w:right="261" w:hanging="420"/>
        <w:jc w:val="left"/>
        <w:rPr>
          <w:sz w:val="28"/>
        </w:rPr>
      </w:pPr>
      <w:r>
        <w:rPr>
          <w:spacing w:val="-6"/>
          <w:sz w:val="28"/>
        </w:rPr>
        <w:t xml:space="preserve">篮球比赛中双方各出场 </w:t>
      </w:r>
      <w:r>
        <w:rPr>
          <w:sz w:val="28"/>
        </w:rPr>
        <w:t>5</w:t>
      </w:r>
      <w:r>
        <w:rPr>
          <w:spacing w:val="-10"/>
          <w:sz w:val="28"/>
        </w:rPr>
        <w:t xml:space="preserve"> 名队员，但通常每支职业篮球队有</w:t>
      </w:r>
      <w:r>
        <w:rPr>
          <w:sz w:val="28"/>
        </w:rPr>
        <w:t>12～ 15</w:t>
      </w:r>
      <w:r>
        <w:rPr>
          <w:spacing w:val="-36"/>
          <w:sz w:val="28"/>
        </w:rPr>
        <w:t xml:space="preserve"> 人</w:t>
      </w:r>
    </w:p>
    <w:p>
      <w:pPr>
        <w:pStyle w:val="13"/>
        <w:numPr>
          <w:ilvl w:val="2"/>
          <w:numId w:val="5"/>
        </w:numPr>
        <w:tabs>
          <w:tab w:val="left" w:pos="1452"/>
        </w:tabs>
        <w:spacing w:before="1" w:after="0" w:line="307" w:lineRule="auto"/>
        <w:ind w:left="1450" w:right="258" w:hanging="420"/>
        <w:jc w:val="left"/>
        <w:rPr>
          <w:sz w:val="28"/>
        </w:rPr>
      </w:pPr>
      <w:r>
        <w:rPr>
          <w:spacing w:val="-4"/>
          <w:sz w:val="28"/>
        </w:rPr>
        <w:t>某公司每年都会招一批大学生，让他们在各个岗位实习，作为储</w:t>
      </w:r>
      <w:r>
        <w:rPr>
          <w:spacing w:val="-1"/>
          <w:sz w:val="28"/>
        </w:rPr>
        <w:t>备干部培养</w:t>
      </w:r>
    </w:p>
    <w:p>
      <w:pPr>
        <w:pStyle w:val="13"/>
        <w:numPr>
          <w:ilvl w:val="2"/>
          <w:numId w:val="5"/>
        </w:numPr>
        <w:tabs>
          <w:tab w:val="left" w:pos="1452"/>
        </w:tabs>
        <w:spacing w:before="1" w:after="0" w:line="307" w:lineRule="auto"/>
        <w:ind w:left="1450" w:right="258" w:hanging="420"/>
        <w:jc w:val="left"/>
        <w:rPr>
          <w:sz w:val="28"/>
        </w:rPr>
      </w:pPr>
      <w:r>
        <w:rPr>
          <w:spacing w:val="-4"/>
          <w:sz w:val="28"/>
        </w:rPr>
        <w:t>设计部的一名员工辞职，公司立即从质检部抽人兼任，同时人力</w:t>
      </w:r>
      <w:r>
        <w:rPr>
          <w:spacing w:val="-3"/>
          <w:sz w:val="28"/>
        </w:rPr>
        <w:t>资源部开始紧急招人</w:t>
      </w:r>
    </w:p>
    <w:p>
      <w:pPr>
        <w:pStyle w:val="5"/>
        <w:spacing w:before="3"/>
        <w:ind w:left="788"/>
      </w:pPr>
      <w:r>
        <w:t>答案：D</w:t>
      </w:r>
    </w:p>
    <w:p>
      <w:pPr>
        <w:pStyle w:val="3"/>
        <w:ind w:left="872"/>
      </w:pPr>
      <w:r>
        <w:t>题型三：类比推理</w:t>
      </w:r>
    </w:p>
    <w:p>
      <w:pPr>
        <w:spacing w:after="0"/>
        <w:sectPr>
          <w:pgSz w:w="11910" w:h="16840"/>
          <w:pgMar w:top="1500" w:right="980" w:bottom="1160" w:left="1360" w:header="0" w:footer="960" w:gutter="0"/>
        </w:sectPr>
      </w:pPr>
    </w:p>
    <w:p>
      <w:pPr>
        <w:pStyle w:val="4"/>
        <w:spacing w:before="30" w:line="348" w:lineRule="auto"/>
        <w:ind w:right="273"/>
      </w:pPr>
      <w:r>
        <w:rPr>
          <w:spacing w:val="3"/>
          <w:w w:val="95"/>
        </w:rPr>
        <w:t xml:space="preserve">每道题给出一组相关的词，要求应试人员通过观察分析，在 </w:t>
      </w:r>
      <w:r>
        <w:rPr>
          <w:spacing w:val="3"/>
        </w:rPr>
        <w:t>备选答案中找出一组与之在逻辑关系上最为贴近或相似的词。</w:t>
      </w:r>
    </w:p>
    <w:p>
      <w:pPr>
        <w:spacing w:before="0" w:line="484" w:lineRule="exact"/>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spacing w:before="110"/>
        <w:ind w:left="788"/>
      </w:pPr>
      <w:r>
        <w:t>老年证︰年龄</w:t>
      </w:r>
    </w:p>
    <w:p>
      <w:pPr>
        <w:pStyle w:val="5"/>
        <w:tabs>
          <w:tab w:val="left" w:pos="4429"/>
        </w:tabs>
        <w:spacing w:before="99"/>
        <w:ind w:left="788"/>
      </w:pPr>
      <w:r>
        <w:t>A．资格证</w:t>
      </w:r>
      <w:r>
        <w:rPr>
          <w:spacing w:val="-3"/>
        </w:rPr>
        <w:t>︰</w:t>
      </w:r>
      <w:r>
        <w:t>工作</w:t>
      </w:r>
      <w:r>
        <w:tab/>
      </w:r>
      <w:r>
        <w:t>B．毕业证</w:t>
      </w:r>
      <w:r>
        <w:rPr>
          <w:spacing w:val="-3"/>
        </w:rPr>
        <w:t>︰</w:t>
      </w:r>
      <w:r>
        <w:t>学位</w:t>
      </w:r>
    </w:p>
    <w:p>
      <w:pPr>
        <w:pStyle w:val="5"/>
        <w:tabs>
          <w:tab w:val="left" w:pos="4429"/>
        </w:tabs>
        <w:spacing w:before="102" w:line="307" w:lineRule="auto"/>
        <w:ind w:left="788" w:right="3032"/>
      </w:pPr>
      <w:r>
        <w:t>C．伤残证</w:t>
      </w:r>
      <w:r>
        <w:rPr>
          <w:spacing w:val="-3"/>
        </w:rPr>
        <w:t>︰</w:t>
      </w:r>
      <w:r>
        <w:t>医疗</w:t>
      </w:r>
      <w:r>
        <w:tab/>
      </w:r>
      <w:r>
        <w:t>D．学生证</w:t>
      </w:r>
      <w:r>
        <w:rPr>
          <w:spacing w:val="-3"/>
        </w:rPr>
        <w:t>︰</w:t>
      </w:r>
      <w:r>
        <w:t>身</w:t>
      </w:r>
      <w:r>
        <w:rPr>
          <w:spacing w:val="-16"/>
        </w:rPr>
        <w:t>份</w:t>
      </w:r>
      <w:r>
        <w:t>答案：D</w:t>
      </w:r>
    </w:p>
    <w:p>
      <w:pPr>
        <w:pStyle w:val="3"/>
        <w:spacing w:line="492" w:lineRule="exact"/>
        <w:ind w:left="872"/>
      </w:pPr>
      <w:r>
        <w:t>题型四：逻辑判断</w:t>
      </w:r>
    </w:p>
    <w:p>
      <w:pPr>
        <w:pStyle w:val="4"/>
        <w:spacing w:before="108" w:line="348" w:lineRule="auto"/>
        <w:ind w:right="265"/>
        <w:jc w:val="both"/>
      </w:pPr>
      <w:r>
        <w:rPr>
          <w:spacing w:val="3"/>
          <w:w w:val="95"/>
        </w:rPr>
        <w:t xml:space="preserve">每道题给出一段陈述，这段陈述被假设是正确的，不容置疑 的。要求应试人员根据这段陈述，运用一定的逻辑推论，选择一 </w:t>
      </w:r>
      <w:r>
        <w:rPr>
          <w:spacing w:val="3"/>
        </w:rPr>
        <w:t>个最恰当的答案。</w:t>
      </w:r>
    </w:p>
    <w:p>
      <w:pPr>
        <w:spacing w:before="0" w:line="485" w:lineRule="exact"/>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spacing w:before="126" w:line="321" w:lineRule="auto"/>
        <w:ind w:left="229" w:right="263" w:firstLine="559"/>
        <w:jc w:val="both"/>
      </w:pPr>
      <w:r>
        <w:t>为缓解上下班高峰时段城市交通拥堵状况，某市计划对这一时段进入</w:t>
      </w:r>
      <w:r>
        <w:rPr>
          <w:spacing w:val="-8"/>
        </w:rPr>
        <w:t xml:space="preserve">中心城区的私人汽车征收 </w:t>
      </w:r>
      <w:r>
        <w:t>10</w:t>
      </w:r>
      <w:r>
        <w:rPr>
          <w:spacing w:val="-12"/>
        </w:rPr>
        <w:t xml:space="preserve"> 元交通拥堵费，该费用将超过乘坐公共交通工</w:t>
      </w:r>
      <w:r>
        <w:t>具进入该区域的费用。专家称，很多人会因此选择乘坐公共汽车或地铁等</w:t>
      </w:r>
      <w:r>
        <w:rPr>
          <w:spacing w:val="-3"/>
        </w:rPr>
        <w:t>公共交通工具，从而缓解这一时段的交通压力。</w:t>
      </w:r>
    </w:p>
    <w:p>
      <w:pPr>
        <w:pStyle w:val="5"/>
        <w:spacing w:line="424" w:lineRule="exact"/>
        <w:ind w:left="788"/>
      </w:pPr>
      <w:r>
        <w:t>以下各项如果为真，哪项</w:t>
      </w:r>
      <w:r>
        <w:rPr>
          <w:rFonts w:hint="eastAsia" w:ascii="微软雅黑" w:eastAsia="微软雅黑"/>
          <w:b/>
        </w:rPr>
        <w:t>不能</w:t>
      </w:r>
      <w:r>
        <w:t>削弱专家的论断？</w:t>
      </w:r>
    </w:p>
    <w:p>
      <w:pPr>
        <w:pStyle w:val="13"/>
        <w:numPr>
          <w:ilvl w:val="0"/>
          <w:numId w:val="6"/>
        </w:numPr>
        <w:tabs>
          <w:tab w:val="left" w:pos="1210"/>
        </w:tabs>
        <w:spacing w:before="54" w:after="0" w:line="240" w:lineRule="auto"/>
        <w:ind w:left="1209" w:right="0" w:hanging="422"/>
        <w:jc w:val="left"/>
        <w:rPr>
          <w:sz w:val="28"/>
        </w:rPr>
      </w:pPr>
      <w:r>
        <w:rPr>
          <w:spacing w:val="-2"/>
          <w:sz w:val="28"/>
        </w:rPr>
        <w:t>该市公共交通不发达</w:t>
      </w:r>
    </w:p>
    <w:p>
      <w:pPr>
        <w:pStyle w:val="13"/>
        <w:numPr>
          <w:ilvl w:val="0"/>
          <w:numId w:val="6"/>
        </w:numPr>
        <w:tabs>
          <w:tab w:val="left" w:pos="1210"/>
        </w:tabs>
        <w:spacing w:before="121" w:after="0" w:line="321" w:lineRule="auto"/>
        <w:ind w:left="788" w:right="2755" w:firstLine="0"/>
        <w:jc w:val="left"/>
        <w:rPr>
          <w:sz w:val="28"/>
        </w:rPr>
      </w:pPr>
      <w:r>
        <w:rPr>
          <w:spacing w:val="-3"/>
          <w:sz w:val="28"/>
        </w:rPr>
        <w:t>该市非上下班时段交通拥堵也很严重      C</w:t>
      </w:r>
      <w:r>
        <w:rPr>
          <w:spacing w:val="-4"/>
          <w:sz w:val="28"/>
        </w:rPr>
        <w:t>．中心城区的停车费远高于要缴纳的交通拥堵费</w:t>
      </w:r>
    </w:p>
    <w:p>
      <w:pPr>
        <w:pStyle w:val="5"/>
        <w:spacing w:line="321" w:lineRule="auto"/>
        <w:ind w:left="788" w:right="932"/>
      </w:pPr>
      <w:r>
        <w:t>D</w:t>
      </w:r>
      <w:r>
        <w:rPr>
          <w:spacing w:val="-7"/>
        </w:rPr>
        <w:t xml:space="preserve">．私人汽车车主多为高收入人群，对 </w:t>
      </w:r>
      <w:r>
        <w:t>10</w:t>
      </w:r>
      <w:r>
        <w:rPr>
          <w:spacing w:val="-10"/>
        </w:rPr>
        <w:t xml:space="preserve"> 元交通拥堵费不以为然</w:t>
      </w:r>
      <w:r>
        <w:t>答案：B</w:t>
      </w:r>
    </w:p>
    <w:p>
      <w:pPr>
        <w:pStyle w:val="3"/>
        <w:spacing w:line="473" w:lineRule="exact"/>
        <w:ind w:left="872"/>
      </w:pPr>
      <w:r>
        <w:t>⑸资料分析</w:t>
      </w:r>
    </w:p>
    <w:p>
      <w:pPr>
        <w:pStyle w:val="4"/>
        <w:spacing w:before="106" w:line="348" w:lineRule="auto"/>
        <w:ind w:right="265"/>
        <w:jc w:val="both"/>
      </w:pPr>
      <w:r>
        <w:rPr>
          <w:spacing w:val="3"/>
          <w:w w:val="95"/>
        </w:rPr>
        <w:t xml:space="preserve">主要测查应试人员对各种复合性的数据资料进行综合理解与 分析加工的能力，资料通常以统计性的图表、文字材料等形式呈 </w:t>
      </w:r>
      <w:r>
        <w:rPr>
          <w:spacing w:val="3"/>
        </w:rPr>
        <w:t>现。</w:t>
      </w:r>
    </w:p>
    <w:p>
      <w:pPr>
        <w:spacing w:after="0" w:line="348" w:lineRule="auto"/>
        <w:jc w:val="both"/>
        <w:sectPr>
          <w:pgSz w:w="11910" w:h="16840"/>
          <w:pgMar w:top="1460" w:right="980" w:bottom="1160" w:left="1360" w:header="0" w:footer="960" w:gutter="0"/>
        </w:sectPr>
      </w:pPr>
    </w:p>
    <w:p>
      <w:pPr>
        <w:spacing w:before="0" w:line="500" w:lineRule="exact"/>
        <w:ind w:left="229" w:right="0" w:firstLine="0"/>
        <w:jc w:val="left"/>
        <w:rPr>
          <w:sz w:val="28"/>
        </w:rPr>
      </w:pPr>
      <w:r>
        <w:rPr>
          <w:rFonts w:hint="eastAsia" w:ascii="Microsoft JhengHei" w:eastAsia="Microsoft JhengHei"/>
          <w:b/>
          <w:sz w:val="32"/>
        </w:rPr>
        <w:t>例题：</w:t>
      </w:r>
      <w:r>
        <w:rPr>
          <w:sz w:val="28"/>
        </w:rPr>
        <w:t>根据以下资料回答问题：</w:t>
      </w:r>
    </w:p>
    <w:p>
      <w:pPr>
        <w:pStyle w:val="5"/>
        <w:spacing w:line="337" w:lineRule="exact"/>
        <w:ind w:left="788"/>
      </w:pPr>
      <w:r>
        <w:t>2010</w:t>
      </w:r>
      <w:r>
        <w:rPr>
          <w:spacing w:val="-17"/>
        </w:rPr>
        <w:t xml:space="preserve"> 年末，某市民用车辆拥有量达 </w:t>
      </w:r>
      <w:r>
        <w:t>309.7</w:t>
      </w:r>
      <w:r>
        <w:rPr>
          <w:spacing w:val="-24"/>
        </w:rPr>
        <w:t xml:space="preserve"> 万辆，同比增长 </w:t>
      </w:r>
      <w:r>
        <w:rPr>
          <w:spacing w:val="-13"/>
        </w:rPr>
        <w:t>8.7</w:t>
      </w:r>
      <w:r>
        <w:rPr>
          <w:spacing w:val="-7"/>
        </w:rPr>
        <w:t>%，其中，</w:t>
      </w:r>
    </w:p>
    <w:p>
      <w:pPr>
        <w:pStyle w:val="5"/>
        <w:spacing w:before="42"/>
        <w:ind w:left="229"/>
      </w:pPr>
      <w:r>
        <w:t>进口车拥有量 12.54 万辆，增长 43.2%。</w:t>
      </w:r>
    </w:p>
    <w:p>
      <w:pPr>
        <w:pStyle w:val="5"/>
        <w:spacing w:before="42"/>
        <w:ind w:left="1642" w:right="1118"/>
        <w:jc w:val="center"/>
        <w:rPr>
          <w:rFonts w:hint="eastAsia" w:ascii="黑体" w:eastAsia="黑体"/>
        </w:rPr>
      </w:pPr>
      <w:r>
        <w:rPr>
          <w:rFonts w:ascii="Times New Roman" w:eastAsia="Times New Roman"/>
        </w:rPr>
        <w:t xml:space="preserve">2010 </w:t>
      </w:r>
      <w:r>
        <w:rPr>
          <w:rFonts w:hint="eastAsia" w:ascii="黑体" w:eastAsia="黑体"/>
        </w:rPr>
        <w:t>年某市民用车辆拥有量</w:t>
      </w:r>
    </w:p>
    <w:tbl>
      <w:tblPr>
        <w:tblStyle w:val="10"/>
        <w:tblW w:w="5244" w:type="dxa"/>
        <w:tblInd w:w="214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774"/>
        <w:gridCol w:w="1836"/>
        <w:gridCol w:w="16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00" w:hRule="atLeast"/>
        </w:trPr>
        <w:tc>
          <w:tcPr>
            <w:tcW w:w="1774" w:type="dxa"/>
            <w:tcBorders>
              <w:top w:val="single" w:color="000000" w:sz="4" w:space="0"/>
              <w:bottom w:val="single" w:color="000000" w:sz="4" w:space="0"/>
              <w:right w:val="single" w:color="000000" w:sz="4" w:space="0"/>
            </w:tcBorders>
          </w:tcPr>
          <w:p>
            <w:pPr>
              <w:pStyle w:val="14"/>
              <w:tabs>
                <w:tab w:val="left" w:pos="576"/>
              </w:tabs>
              <w:spacing w:before="41" w:line="339" w:lineRule="exact"/>
              <w:ind w:left="17"/>
              <w:rPr>
                <w:sz w:val="28"/>
              </w:rPr>
            </w:pPr>
            <w:r>
              <w:rPr>
                <w:sz w:val="28"/>
              </w:rPr>
              <w:t>品</w:t>
            </w:r>
            <w:r>
              <w:rPr>
                <w:sz w:val="28"/>
              </w:rPr>
              <w:tab/>
            </w:r>
            <w:r>
              <w:rPr>
                <w:sz w:val="28"/>
              </w:rPr>
              <w:t>种</w:t>
            </w:r>
          </w:p>
        </w:tc>
        <w:tc>
          <w:tcPr>
            <w:tcW w:w="1836" w:type="dxa"/>
            <w:tcBorders>
              <w:top w:val="single" w:color="000000" w:sz="4" w:space="0"/>
              <w:left w:val="single" w:color="000000" w:sz="4" w:space="0"/>
              <w:bottom w:val="single" w:color="000000" w:sz="4" w:space="0"/>
              <w:right w:val="single" w:color="000000" w:sz="4" w:space="0"/>
            </w:tcBorders>
          </w:tcPr>
          <w:p>
            <w:pPr>
              <w:pStyle w:val="14"/>
              <w:spacing w:before="41" w:line="339" w:lineRule="exact"/>
              <w:ind w:right="124"/>
              <w:jc w:val="right"/>
              <w:rPr>
                <w:sz w:val="28"/>
              </w:rPr>
            </w:pPr>
            <w:r>
              <w:rPr>
                <w:sz w:val="28"/>
              </w:rPr>
              <w:t>拥有量（万辆</w:t>
            </w:r>
          </w:p>
        </w:tc>
        <w:tc>
          <w:tcPr>
            <w:tcW w:w="1634" w:type="dxa"/>
            <w:tcBorders>
              <w:top w:val="single" w:color="000000" w:sz="4" w:space="0"/>
              <w:left w:val="single" w:color="000000" w:sz="4" w:space="0"/>
              <w:bottom w:val="single" w:color="000000" w:sz="4" w:space="0"/>
            </w:tcBorders>
          </w:tcPr>
          <w:p>
            <w:pPr>
              <w:pStyle w:val="14"/>
              <w:spacing w:before="41" w:line="339" w:lineRule="exact"/>
              <w:ind w:right="88"/>
              <w:jc w:val="right"/>
              <w:rPr>
                <w:sz w:val="28"/>
              </w:rPr>
            </w:pPr>
            <w:r>
              <w:rPr>
                <w:sz w:val="28"/>
              </w:rPr>
              <w:t>同比增长（%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18" w:hRule="atLeast"/>
        </w:trPr>
        <w:tc>
          <w:tcPr>
            <w:tcW w:w="1774" w:type="dxa"/>
            <w:tcBorders>
              <w:top w:val="single" w:color="000000" w:sz="4" w:space="0"/>
              <w:right w:val="single" w:color="000000" w:sz="4" w:space="0"/>
            </w:tcBorders>
          </w:tcPr>
          <w:p>
            <w:pPr>
              <w:pStyle w:val="14"/>
              <w:spacing w:before="39"/>
              <w:ind w:left="27"/>
              <w:rPr>
                <w:sz w:val="28"/>
              </w:rPr>
            </w:pPr>
            <w:r>
              <w:rPr>
                <w:sz w:val="28"/>
              </w:rPr>
              <w:t>汽车</w:t>
            </w:r>
          </w:p>
        </w:tc>
        <w:tc>
          <w:tcPr>
            <w:tcW w:w="1836" w:type="dxa"/>
            <w:tcBorders>
              <w:top w:val="single" w:color="000000" w:sz="4" w:space="0"/>
              <w:left w:val="single" w:color="000000" w:sz="4" w:space="0"/>
              <w:right w:val="single" w:color="000000" w:sz="4" w:space="0"/>
            </w:tcBorders>
          </w:tcPr>
          <w:p>
            <w:pPr>
              <w:pStyle w:val="14"/>
              <w:spacing w:before="39"/>
              <w:ind w:right="100"/>
              <w:jc w:val="right"/>
              <w:rPr>
                <w:sz w:val="28"/>
              </w:rPr>
            </w:pPr>
            <w:r>
              <w:rPr>
                <w:sz w:val="28"/>
              </w:rPr>
              <w:t>170.25</w:t>
            </w:r>
          </w:p>
        </w:tc>
        <w:tc>
          <w:tcPr>
            <w:tcW w:w="1634" w:type="dxa"/>
            <w:tcBorders>
              <w:top w:val="single" w:color="000000" w:sz="4" w:space="0"/>
              <w:left w:val="single" w:color="000000" w:sz="4" w:space="0"/>
            </w:tcBorders>
          </w:tcPr>
          <w:p>
            <w:pPr>
              <w:pStyle w:val="14"/>
              <w:spacing w:before="39"/>
              <w:ind w:right="104"/>
              <w:jc w:val="right"/>
              <w:rPr>
                <w:sz w:val="28"/>
              </w:rPr>
            </w:pPr>
            <w:r>
              <w:rPr>
                <w:sz w:val="28"/>
              </w:rPr>
              <w:t>15.6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00" w:hRule="atLeast"/>
        </w:trPr>
        <w:tc>
          <w:tcPr>
            <w:tcW w:w="1774" w:type="dxa"/>
            <w:tcBorders>
              <w:right w:val="single" w:color="000000" w:sz="4" w:space="0"/>
            </w:tcBorders>
          </w:tcPr>
          <w:p>
            <w:pPr>
              <w:pStyle w:val="14"/>
              <w:spacing w:before="21"/>
              <w:ind w:left="27"/>
              <w:rPr>
                <w:sz w:val="28"/>
              </w:rPr>
            </w:pPr>
            <w:r>
              <w:rPr>
                <w:sz w:val="28"/>
              </w:rPr>
              <w:t>电车</w:t>
            </w:r>
          </w:p>
        </w:tc>
        <w:tc>
          <w:tcPr>
            <w:tcW w:w="1836" w:type="dxa"/>
            <w:tcBorders>
              <w:left w:val="single" w:color="000000" w:sz="4" w:space="0"/>
              <w:right w:val="single" w:color="000000" w:sz="4" w:space="0"/>
            </w:tcBorders>
          </w:tcPr>
          <w:p>
            <w:pPr>
              <w:pStyle w:val="14"/>
              <w:spacing w:before="21"/>
              <w:ind w:right="99"/>
              <w:jc w:val="right"/>
              <w:rPr>
                <w:sz w:val="28"/>
              </w:rPr>
            </w:pPr>
            <w:r>
              <w:rPr>
                <w:sz w:val="28"/>
              </w:rPr>
              <w:t>0.02</w:t>
            </w:r>
          </w:p>
        </w:tc>
        <w:tc>
          <w:tcPr>
            <w:tcW w:w="1634" w:type="dxa"/>
            <w:tcBorders>
              <w:left w:val="single" w:color="000000" w:sz="4" w:space="0"/>
            </w:tcBorders>
          </w:tcPr>
          <w:p>
            <w:pPr>
              <w:pStyle w:val="14"/>
              <w:spacing w:before="21"/>
              <w:ind w:right="106"/>
              <w:jc w:val="right"/>
              <w:rPr>
                <w:sz w:val="28"/>
              </w:rPr>
            </w:pPr>
            <w:r>
              <w:rPr>
                <w:sz w:val="28"/>
              </w:rPr>
              <w:t>-8.8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9" w:hRule="atLeast"/>
        </w:trPr>
        <w:tc>
          <w:tcPr>
            <w:tcW w:w="1774" w:type="dxa"/>
            <w:tcBorders>
              <w:right w:val="single" w:color="000000" w:sz="4" w:space="0"/>
            </w:tcBorders>
          </w:tcPr>
          <w:p>
            <w:pPr>
              <w:pStyle w:val="14"/>
              <w:spacing w:before="21" w:line="358" w:lineRule="exact"/>
              <w:ind w:left="29"/>
              <w:rPr>
                <w:sz w:val="28"/>
              </w:rPr>
            </w:pPr>
            <w:r>
              <w:rPr>
                <w:sz w:val="28"/>
              </w:rPr>
              <w:t>摩托车</w:t>
            </w:r>
          </w:p>
        </w:tc>
        <w:tc>
          <w:tcPr>
            <w:tcW w:w="1836" w:type="dxa"/>
            <w:tcBorders>
              <w:left w:val="single" w:color="000000" w:sz="4" w:space="0"/>
              <w:right w:val="single" w:color="000000" w:sz="4" w:space="0"/>
            </w:tcBorders>
          </w:tcPr>
          <w:p>
            <w:pPr>
              <w:pStyle w:val="14"/>
              <w:spacing w:before="21" w:line="358" w:lineRule="exact"/>
              <w:ind w:right="100"/>
              <w:jc w:val="right"/>
              <w:rPr>
                <w:sz w:val="28"/>
              </w:rPr>
            </w:pPr>
            <w:r>
              <w:rPr>
                <w:sz w:val="28"/>
              </w:rPr>
              <w:t>129.12</w:t>
            </w:r>
          </w:p>
        </w:tc>
        <w:tc>
          <w:tcPr>
            <w:tcW w:w="1634" w:type="dxa"/>
            <w:tcBorders>
              <w:left w:val="single" w:color="000000" w:sz="4" w:space="0"/>
            </w:tcBorders>
          </w:tcPr>
          <w:p>
            <w:pPr>
              <w:pStyle w:val="14"/>
              <w:spacing w:before="21" w:line="358" w:lineRule="exact"/>
              <w:ind w:right="104"/>
              <w:jc w:val="right"/>
              <w:rPr>
                <w:sz w:val="28"/>
              </w:rPr>
            </w:pPr>
            <w:r>
              <w:rPr>
                <w:sz w:val="28"/>
              </w:rPr>
              <w:t>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99" w:hRule="atLeast"/>
        </w:trPr>
        <w:tc>
          <w:tcPr>
            <w:tcW w:w="1774" w:type="dxa"/>
            <w:tcBorders>
              <w:right w:val="single" w:color="000000" w:sz="4" w:space="0"/>
            </w:tcBorders>
          </w:tcPr>
          <w:p>
            <w:pPr>
              <w:pStyle w:val="14"/>
              <w:spacing w:before="20"/>
              <w:ind w:left="29"/>
              <w:rPr>
                <w:sz w:val="28"/>
              </w:rPr>
            </w:pPr>
            <w:r>
              <w:rPr>
                <w:sz w:val="28"/>
              </w:rPr>
              <w:t>拖拉机</w:t>
            </w:r>
          </w:p>
        </w:tc>
        <w:tc>
          <w:tcPr>
            <w:tcW w:w="1836" w:type="dxa"/>
            <w:tcBorders>
              <w:left w:val="single" w:color="000000" w:sz="4" w:space="0"/>
              <w:right w:val="single" w:color="000000" w:sz="4" w:space="0"/>
            </w:tcBorders>
          </w:tcPr>
          <w:p>
            <w:pPr>
              <w:pStyle w:val="14"/>
              <w:spacing w:before="20"/>
              <w:ind w:right="99"/>
              <w:jc w:val="right"/>
              <w:rPr>
                <w:sz w:val="28"/>
              </w:rPr>
            </w:pPr>
            <w:r>
              <w:rPr>
                <w:sz w:val="28"/>
              </w:rPr>
              <w:t>1.16</w:t>
            </w:r>
          </w:p>
        </w:tc>
        <w:tc>
          <w:tcPr>
            <w:tcW w:w="1634" w:type="dxa"/>
            <w:tcBorders>
              <w:left w:val="single" w:color="000000" w:sz="4" w:space="0"/>
            </w:tcBorders>
          </w:tcPr>
          <w:p>
            <w:pPr>
              <w:pStyle w:val="14"/>
              <w:spacing w:before="20"/>
              <w:ind w:right="104"/>
              <w:jc w:val="right"/>
              <w:rPr>
                <w:sz w:val="28"/>
              </w:rPr>
            </w:pPr>
            <w:r>
              <w:rPr>
                <w:sz w:val="28"/>
              </w:rPr>
              <w:t>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01" w:hRule="atLeast"/>
        </w:trPr>
        <w:tc>
          <w:tcPr>
            <w:tcW w:w="1774" w:type="dxa"/>
            <w:tcBorders>
              <w:right w:val="single" w:color="000000" w:sz="4" w:space="0"/>
            </w:tcBorders>
          </w:tcPr>
          <w:p>
            <w:pPr>
              <w:pStyle w:val="14"/>
              <w:spacing w:before="21"/>
              <w:ind w:left="27"/>
              <w:rPr>
                <w:sz w:val="28"/>
              </w:rPr>
            </w:pPr>
            <w:r>
              <w:rPr>
                <w:sz w:val="28"/>
              </w:rPr>
              <w:t>挂车</w:t>
            </w:r>
          </w:p>
        </w:tc>
        <w:tc>
          <w:tcPr>
            <w:tcW w:w="1836" w:type="dxa"/>
            <w:tcBorders>
              <w:left w:val="single" w:color="000000" w:sz="4" w:space="0"/>
              <w:right w:val="single" w:color="000000" w:sz="4" w:space="0"/>
            </w:tcBorders>
          </w:tcPr>
          <w:p>
            <w:pPr>
              <w:pStyle w:val="14"/>
              <w:spacing w:before="21"/>
              <w:ind w:right="99"/>
              <w:jc w:val="right"/>
              <w:rPr>
                <w:sz w:val="28"/>
              </w:rPr>
            </w:pPr>
            <w:r>
              <w:rPr>
                <w:sz w:val="28"/>
              </w:rPr>
              <w:t>3.54</w:t>
            </w:r>
          </w:p>
        </w:tc>
        <w:tc>
          <w:tcPr>
            <w:tcW w:w="1634" w:type="dxa"/>
            <w:tcBorders>
              <w:left w:val="single" w:color="000000" w:sz="4" w:space="0"/>
            </w:tcBorders>
          </w:tcPr>
          <w:p>
            <w:pPr>
              <w:pStyle w:val="14"/>
              <w:spacing w:before="21"/>
              <w:ind w:right="104"/>
              <w:jc w:val="right"/>
              <w:rPr>
                <w:sz w:val="28"/>
              </w:rPr>
            </w:pPr>
            <w:r>
              <w:rPr>
                <w:sz w:val="28"/>
              </w:rPr>
              <w:t>23.0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2" w:hRule="atLeast"/>
        </w:trPr>
        <w:tc>
          <w:tcPr>
            <w:tcW w:w="1774" w:type="dxa"/>
            <w:tcBorders>
              <w:bottom w:val="single" w:color="000000" w:sz="4" w:space="0"/>
              <w:right w:val="single" w:color="000000" w:sz="4" w:space="0"/>
            </w:tcBorders>
          </w:tcPr>
          <w:p>
            <w:pPr>
              <w:pStyle w:val="14"/>
              <w:spacing w:before="21" w:line="341" w:lineRule="exact"/>
              <w:ind w:left="26"/>
              <w:rPr>
                <w:sz w:val="28"/>
              </w:rPr>
            </w:pPr>
            <w:r>
              <w:rPr>
                <w:sz w:val="28"/>
              </w:rPr>
              <w:t>其他类型车</w:t>
            </w:r>
          </w:p>
        </w:tc>
        <w:tc>
          <w:tcPr>
            <w:tcW w:w="1836" w:type="dxa"/>
            <w:tcBorders>
              <w:left w:val="single" w:color="000000" w:sz="4" w:space="0"/>
              <w:bottom w:val="single" w:color="000000" w:sz="4" w:space="0"/>
              <w:right w:val="single" w:color="000000" w:sz="4" w:space="0"/>
            </w:tcBorders>
          </w:tcPr>
          <w:p>
            <w:pPr>
              <w:pStyle w:val="14"/>
              <w:spacing w:before="21" w:line="341" w:lineRule="exact"/>
              <w:ind w:right="99"/>
              <w:jc w:val="right"/>
              <w:rPr>
                <w:sz w:val="28"/>
              </w:rPr>
            </w:pPr>
            <w:r>
              <w:rPr>
                <w:sz w:val="28"/>
              </w:rPr>
              <w:t>5.60</w:t>
            </w:r>
          </w:p>
        </w:tc>
        <w:tc>
          <w:tcPr>
            <w:tcW w:w="1634" w:type="dxa"/>
            <w:tcBorders>
              <w:left w:val="single" w:color="000000" w:sz="4" w:space="0"/>
              <w:bottom w:val="single" w:color="000000" w:sz="4" w:space="0"/>
            </w:tcBorders>
          </w:tcPr>
          <w:p>
            <w:pPr>
              <w:pStyle w:val="14"/>
              <w:spacing w:before="21" w:line="341" w:lineRule="exact"/>
              <w:ind w:right="104"/>
              <w:jc w:val="right"/>
              <w:rPr>
                <w:sz w:val="28"/>
              </w:rPr>
            </w:pPr>
            <w:r>
              <w:rPr>
                <w:sz w:val="28"/>
              </w:rPr>
              <w:t>12.9</w:t>
            </w:r>
          </w:p>
        </w:tc>
      </w:tr>
    </w:tbl>
    <w:p>
      <w:pPr>
        <w:pStyle w:val="5"/>
        <w:spacing w:before="120"/>
        <w:ind w:left="788"/>
      </w:pPr>
      <w:r>
        <w:t>2010 年末，该市个人车辆拥有量 229.83 万辆，同比增长 9.2%。个人</w:t>
      </w:r>
    </w:p>
    <w:p>
      <w:pPr>
        <w:pStyle w:val="5"/>
        <w:spacing w:before="141" w:line="333" w:lineRule="auto"/>
        <w:ind w:left="229" w:right="259"/>
      </w:pPr>
      <w:r>
        <w:rPr>
          <w:spacing w:val="-11"/>
        </w:rPr>
        <w:t xml:space="preserve">汽车拥有量 </w:t>
      </w:r>
      <w:r>
        <w:t>103.85</w:t>
      </w:r>
      <w:r>
        <w:rPr>
          <w:spacing w:val="-19"/>
        </w:rPr>
        <w:t xml:space="preserve"> 万辆，增长 </w:t>
      </w:r>
      <w:r>
        <w:t>21.9</w:t>
      </w:r>
      <w:r>
        <w:rPr>
          <w:spacing w:val="-8"/>
        </w:rPr>
        <w:t xml:space="preserve">%，其中个人轿车拥有量 </w:t>
      </w:r>
      <w:r>
        <w:t>86.54</w:t>
      </w:r>
      <w:r>
        <w:rPr>
          <w:spacing w:val="-16"/>
        </w:rPr>
        <w:t xml:space="preserve"> 万辆， </w:t>
      </w:r>
      <w:r>
        <w:rPr>
          <w:spacing w:val="-35"/>
        </w:rPr>
        <w:t xml:space="preserve">增长 </w:t>
      </w:r>
      <w:r>
        <w:t>21.8%。</w:t>
      </w:r>
    </w:p>
    <w:p>
      <w:pPr>
        <w:pStyle w:val="5"/>
        <w:spacing w:before="3"/>
        <w:ind w:left="788"/>
      </w:pPr>
      <w:r>
        <w:t>2010 年该市新注册车 39.76 万辆，同比增长 44.1%，其中新注册汽车</w:t>
      </w:r>
    </w:p>
    <w:p>
      <w:pPr>
        <w:pStyle w:val="5"/>
        <w:spacing w:before="141"/>
        <w:ind w:left="229"/>
      </w:pPr>
      <w:r>
        <w:t>33.79 万辆，增长 50.1%。全年报废车辆 5.81 万辆，下降 53.1%。</w:t>
      </w:r>
    </w:p>
    <w:p>
      <w:pPr>
        <w:pStyle w:val="5"/>
        <w:spacing w:before="140" w:line="336" w:lineRule="auto"/>
        <w:ind w:left="229" w:right="120" w:firstLine="559"/>
      </w:pPr>
      <w:r>
        <w:t>2010</w:t>
      </w:r>
      <w:r>
        <w:rPr>
          <w:spacing w:val="-15"/>
        </w:rPr>
        <w:t xml:space="preserve"> 年末，该市机动车驾驶人员数量为 </w:t>
      </w:r>
      <w:r>
        <w:t>448.48</w:t>
      </w:r>
      <w:r>
        <w:rPr>
          <w:spacing w:val="-19"/>
        </w:rPr>
        <w:t xml:space="preserve"> 万人，同比增长 </w:t>
      </w:r>
      <w:r>
        <w:t xml:space="preserve">9.2%， </w:t>
      </w:r>
      <w:r>
        <w:rPr>
          <w:spacing w:val="-9"/>
        </w:rPr>
        <w:t xml:space="preserve">其中汽车驾驶人员 </w:t>
      </w:r>
      <w:r>
        <w:t>412.56</w:t>
      </w:r>
      <w:r>
        <w:rPr>
          <w:spacing w:val="-22"/>
        </w:rPr>
        <w:t xml:space="preserve"> 万人，增长 </w:t>
      </w:r>
      <w:r>
        <w:t>13.7%。</w:t>
      </w:r>
    </w:p>
    <w:p>
      <w:pPr>
        <w:pStyle w:val="5"/>
        <w:spacing w:line="355" w:lineRule="exact"/>
        <w:ind w:left="788"/>
      </w:pPr>
      <w:r>
        <w:t>1．2009 年末，该市民用车辆中进口车所占比重约为多少？</w:t>
      </w:r>
    </w:p>
    <w:p>
      <w:pPr>
        <w:pStyle w:val="5"/>
        <w:tabs>
          <w:tab w:val="left" w:pos="4429"/>
        </w:tabs>
        <w:spacing w:before="141"/>
        <w:ind w:left="788"/>
      </w:pPr>
      <w:r>
        <w:t>A．5%</w:t>
      </w:r>
      <w:r>
        <w:tab/>
      </w:r>
      <w:r>
        <w:t>B．4%</w:t>
      </w:r>
    </w:p>
    <w:p>
      <w:pPr>
        <w:pStyle w:val="5"/>
        <w:tabs>
          <w:tab w:val="left" w:pos="4429"/>
        </w:tabs>
        <w:spacing w:before="143"/>
        <w:ind w:left="788"/>
      </w:pPr>
      <w:r>
        <w:t>C．3%</w:t>
      </w:r>
      <w:r>
        <w:tab/>
      </w:r>
      <w:r>
        <w:t>D．2%</w:t>
      </w:r>
    </w:p>
    <w:p>
      <w:pPr>
        <w:pStyle w:val="5"/>
        <w:spacing w:before="140"/>
        <w:ind w:left="788"/>
      </w:pPr>
      <w:r>
        <w:t>答案：C</w:t>
      </w:r>
    </w:p>
    <w:p>
      <w:pPr>
        <w:pStyle w:val="5"/>
        <w:spacing w:before="141"/>
        <w:ind w:left="788"/>
      </w:pPr>
      <w:r>
        <w:t>2．下列说法与资料相符的是：</w:t>
      </w:r>
    </w:p>
    <w:p>
      <w:pPr>
        <w:pStyle w:val="5"/>
        <w:spacing w:before="142"/>
        <w:ind w:left="788"/>
      </w:pPr>
      <w:r>
        <w:t>A．2010 年该市拥有的民用车辆中汽车所占比重超过 6 成</w:t>
      </w:r>
    </w:p>
    <w:p>
      <w:pPr>
        <w:pStyle w:val="5"/>
        <w:spacing w:before="141" w:line="333" w:lineRule="auto"/>
        <w:ind w:left="788" w:right="264" w:firstLine="242"/>
      </w:pPr>
      <w:r>
        <w:rPr>
          <w:spacing w:val="-11"/>
        </w:rPr>
        <w:t>B．2010</w:t>
      </w:r>
      <w:r>
        <w:rPr>
          <w:spacing w:val="-8"/>
        </w:rPr>
        <w:t xml:space="preserve"> 年该市汽车拥有量大幅上涨的原因是报废车辆数量大幅下降C．2010</w:t>
      </w:r>
      <w:r>
        <w:rPr>
          <w:spacing w:val="-3"/>
        </w:rPr>
        <w:t xml:space="preserve"> 年该市进口车拥有量同比增速低于民用车辆平均水平D．2009</w:t>
      </w:r>
      <w:r>
        <w:rPr>
          <w:spacing w:val="-10"/>
        </w:rPr>
        <w:t xml:space="preserve"> 年该市新注册车辆数多于报废车辆数</w:t>
      </w:r>
    </w:p>
    <w:p>
      <w:pPr>
        <w:pStyle w:val="5"/>
        <w:spacing w:before="4"/>
        <w:ind w:left="788"/>
      </w:pPr>
      <w:r>
        <w:t>答案：D</w:t>
      </w:r>
    </w:p>
    <w:p>
      <w:pPr>
        <w:spacing w:after="0"/>
        <w:sectPr>
          <w:pgSz w:w="11910" w:h="16840"/>
          <w:pgMar w:top="1360" w:right="980" w:bottom="1160" w:left="1360" w:header="0" w:footer="960" w:gutter="0"/>
        </w:sectPr>
      </w:pPr>
    </w:p>
    <w:p>
      <w:pPr>
        <w:pStyle w:val="4"/>
        <w:numPr>
          <w:ilvl w:val="2"/>
          <w:numId w:val="4"/>
        </w:numPr>
        <w:tabs>
          <w:tab w:val="left" w:pos="1349"/>
          <w:tab w:val="left" w:pos="1350"/>
        </w:tabs>
        <w:spacing w:before="129" w:after="0" w:line="240" w:lineRule="auto"/>
        <w:ind w:left="1350" w:right="0" w:hanging="1121"/>
        <w:jc w:val="left"/>
        <w:rPr>
          <w:rFonts w:hint="eastAsia" w:ascii="黑体" w:eastAsia="黑体"/>
        </w:rPr>
      </w:pPr>
      <w:bookmarkStart w:id="21" w:name="_bookmark11"/>
      <w:bookmarkEnd w:id="21"/>
      <w:bookmarkStart w:id="22" w:name="_bookmark11"/>
      <w:bookmarkEnd w:id="22"/>
      <w:r>
        <w:rPr>
          <w:rFonts w:hint="eastAsia" w:ascii="黑体" w:eastAsia="黑体"/>
        </w:rPr>
        <w:t>《综合应用能力（A</w:t>
      </w:r>
      <w:r>
        <w:rPr>
          <w:rFonts w:hint="eastAsia" w:ascii="黑体" w:eastAsia="黑体"/>
          <w:spacing w:val="-41"/>
        </w:rPr>
        <w:t xml:space="preserve"> 类</w:t>
      </w:r>
      <w:r>
        <w:rPr>
          <w:rFonts w:hint="eastAsia" w:ascii="黑体" w:eastAsia="黑体"/>
          <w:spacing w:val="-159"/>
        </w:rPr>
        <w:t>）</w:t>
      </w:r>
      <w:r>
        <w:rPr>
          <w:rFonts w:hint="eastAsia" w:ascii="黑体" w:eastAsia="黑体"/>
        </w:rPr>
        <w:t>》</w:t>
      </w:r>
    </w:p>
    <w:p>
      <w:pPr>
        <w:pStyle w:val="5"/>
        <w:rPr>
          <w:rFonts w:ascii="黑体"/>
          <w:sz w:val="32"/>
        </w:rPr>
      </w:pPr>
    </w:p>
    <w:p>
      <w:pPr>
        <w:pStyle w:val="5"/>
        <w:spacing w:before="12"/>
        <w:rPr>
          <w:rFonts w:ascii="黑体"/>
          <w:sz w:val="36"/>
        </w:rPr>
      </w:pPr>
    </w:p>
    <w:p>
      <w:pPr>
        <w:pStyle w:val="13"/>
        <w:numPr>
          <w:ilvl w:val="3"/>
          <w:numId w:val="4"/>
        </w:numPr>
        <w:tabs>
          <w:tab w:val="left" w:pos="1681"/>
          <w:tab w:val="left" w:pos="1682"/>
        </w:tabs>
        <w:spacing w:before="0" w:after="0" w:line="240" w:lineRule="auto"/>
        <w:ind w:left="1681" w:right="0" w:hanging="1453"/>
        <w:jc w:val="left"/>
        <w:rPr>
          <w:b/>
          <w:sz w:val="32"/>
        </w:rPr>
      </w:pPr>
      <w:r>
        <w:rPr>
          <w:b/>
          <w:sz w:val="32"/>
        </w:rPr>
        <w:t>考试性质和目标</w:t>
      </w:r>
    </w:p>
    <w:p>
      <w:pPr>
        <w:pStyle w:val="5"/>
        <w:rPr>
          <w:b/>
          <w:sz w:val="32"/>
        </w:rPr>
      </w:pPr>
    </w:p>
    <w:p>
      <w:pPr>
        <w:spacing w:before="251" w:line="348" w:lineRule="auto"/>
        <w:ind w:left="229" w:right="263" w:firstLine="640"/>
        <w:jc w:val="both"/>
        <w:rPr>
          <w:sz w:val="32"/>
        </w:rPr>
      </w:pPr>
      <w:r>
        <w:rPr>
          <w:sz w:val="32"/>
        </w:rPr>
        <w:t>《综合应用能力（A</w:t>
      </w:r>
      <w:r>
        <w:rPr>
          <w:spacing w:val="-27"/>
          <w:sz w:val="32"/>
        </w:rPr>
        <w:t xml:space="preserve"> 类</w:t>
      </w:r>
      <w:r>
        <w:rPr>
          <w:spacing w:val="-159"/>
          <w:sz w:val="32"/>
        </w:rPr>
        <w:t>）</w:t>
      </w:r>
      <w:r>
        <w:rPr>
          <w:spacing w:val="-1"/>
          <w:sz w:val="32"/>
        </w:rPr>
        <w:t>》是针对事业单位管理岗位公开招聘</w:t>
      </w:r>
      <w:r>
        <w:rPr>
          <w:spacing w:val="3"/>
          <w:w w:val="95"/>
          <w:sz w:val="32"/>
        </w:rPr>
        <w:t xml:space="preserve">工作人员而设置的考试科目，旨在测查应试人员综合运用相关知 </w:t>
      </w:r>
      <w:r>
        <w:rPr>
          <w:spacing w:val="3"/>
          <w:sz w:val="32"/>
        </w:rPr>
        <w:t>识和技能发现问题、分析问题、解决问题的能力。</w:t>
      </w:r>
    </w:p>
    <w:p>
      <w:pPr>
        <w:pStyle w:val="5"/>
        <w:spacing w:before="8"/>
        <w:rPr>
          <w:sz w:val="37"/>
        </w:rPr>
      </w:pPr>
    </w:p>
    <w:p>
      <w:pPr>
        <w:pStyle w:val="13"/>
        <w:numPr>
          <w:ilvl w:val="3"/>
          <w:numId w:val="4"/>
        </w:numPr>
        <w:tabs>
          <w:tab w:val="left" w:pos="1681"/>
          <w:tab w:val="left" w:pos="1682"/>
        </w:tabs>
        <w:spacing w:before="0" w:after="0" w:line="240" w:lineRule="auto"/>
        <w:ind w:left="1681" w:right="0" w:hanging="1453"/>
        <w:jc w:val="left"/>
        <w:rPr>
          <w:b/>
          <w:sz w:val="32"/>
        </w:rPr>
      </w:pPr>
      <w:r>
        <w:rPr>
          <w:b/>
          <w:sz w:val="32"/>
        </w:rPr>
        <w:t>考试内容和测评要素</w:t>
      </w:r>
    </w:p>
    <w:p>
      <w:pPr>
        <w:pStyle w:val="5"/>
        <w:rPr>
          <w:b/>
          <w:sz w:val="32"/>
        </w:rPr>
      </w:pPr>
    </w:p>
    <w:p>
      <w:pPr>
        <w:spacing w:before="251" w:line="348" w:lineRule="auto"/>
        <w:ind w:left="229" w:right="273" w:firstLine="640"/>
        <w:jc w:val="left"/>
        <w:rPr>
          <w:sz w:val="32"/>
        </w:rPr>
      </w:pPr>
      <w:r>
        <w:rPr>
          <w:spacing w:val="3"/>
          <w:w w:val="95"/>
          <w:sz w:val="32"/>
        </w:rPr>
        <w:t xml:space="preserve">主要测查应试人员的管理角色意识、分析判断能力、计划与 </w:t>
      </w:r>
      <w:r>
        <w:rPr>
          <w:spacing w:val="3"/>
          <w:sz w:val="32"/>
        </w:rPr>
        <w:t>控制能力、沟通协调能力和文字表达能力。</w:t>
      </w:r>
    </w:p>
    <w:p>
      <w:pPr>
        <w:spacing w:before="0" w:line="489" w:lineRule="exact"/>
        <w:ind w:left="872" w:right="0" w:firstLine="0"/>
        <w:jc w:val="left"/>
        <w:rPr>
          <w:sz w:val="32"/>
        </w:rPr>
      </w:pPr>
      <w:r>
        <w:rPr>
          <w:rFonts w:hint="eastAsia" w:ascii="微软雅黑" w:eastAsia="微软雅黑"/>
          <w:b/>
          <w:sz w:val="32"/>
        </w:rPr>
        <w:t>管理角色意识：</w:t>
      </w:r>
      <w:r>
        <w:rPr>
          <w:sz w:val="32"/>
        </w:rPr>
        <w:t>对管理岗位的职责权限有清晰认识，能够从</w:t>
      </w:r>
    </w:p>
    <w:p>
      <w:pPr>
        <w:pStyle w:val="4"/>
        <w:spacing w:before="107"/>
        <w:ind w:firstLine="0"/>
      </w:pPr>
      <w:r>
        <w:t>管理者的角度理解、思考和解决问题，具有服务意识。</w:t>
      </w:r>
    </w:p>
    <w:p>
      <w:pPr>
        <w:spacing w:before="83" w:line="283" w:lineRule="auto"/>
        <w:ind w:left="229" w:right="257" w:firstLine="643"/>
        <w:jc w:val="left"/>
        <w:rPr>
          <w:sz w:val="32"/>
        </w:rPr>
      </w:pPr>
      <w:r>
        <w:rPr>
          <w:rFonts w:hint="eastAsia" w:ascii="微软雅黑" w:eastAsia="微软雅黑"/>
          <w:b/>
          <w:spacing w:val="5"/>
          <w:w w:val="95"/>
          <w:sz w:val="32"/>
        </w:rPr>
        <w:t>分析判断能力：</w:t>
      </w:r>
      <w:r>
        <w:rPr>
          <w:spacing w:val="4"/>
          <w:w w:val="95"/>
          <w:sz w:val="32"/>
        </w:rPr>
        <w:t xml:space="preserve">面对工作情境，能够发现和界定问题，分析 </w:t>
      </w:r>
      <w:r>
        <w:rPr>
          <w:sz w:val="32"/>
        </w:rPr>
        <w:t>问题原因及影响因素，做出恰当的评估和判断。</w:t>
      </w:r>
    </w:p>
    <w:p>
      <w:pPr>
        <w:spacing w:before="11" w:line="283" w:lineRule="auto"/>
        <w:ind w:left="229" w:right="265" w:firstLine="643"/>
        <w:jc w:val="left"/>
        <w:rPr>
          <w:sz w:val="32"/>
        </w:rPr>
      </w:pPr>
      <w:r>
        <w:rPr>
          <w:rFonts w:hint="eastAsia" w:ascii="微软雅黑" w:eastAsia="微软雅黑"/>
          <w:b/>
          <w:spacing w:val="4"/>
          <w:w w:val="95"/>
          <w:sz w:val="32"/>
        </w:rPr>
        <w:t>计划与控制能力：</w:t>
      </w:r>
      <w:r>
        <w:rPr>
          <w:spacing w:val="2"/>
          <w:w w:val="95"/>
          <w:sz w:val="32"/>
        </w:rPr>
        <w:t xml:space="preserve">能够根据岗位职责和工作要求，利用可支 </w:t>
      </w:r>
      <w:r>
        <w:rPr>
          <w:spacing w:val="3"/>
          <w:w w:val="95"/>
          <w:sz w:val="32"/>
        </w:rPr>
        <w:t>配的资源，设想可以解决问题的方式方法，使工作按预想的进程</w:t>
      </w:r>
    </w:p>
    <w:p>
      <w:pPr>
        <w:spacing w:before="111"/>
        <w:ind w:left="229" w:right="0" w:firstLine="0"/>
        <w:jc w:val="left"/>
        <w:rPr>
          <w:sz w:val="32"/>
        </w:rPr>
      </w:pPr>
      <w:r>
        <w:rPr>
          <w:sz w:val="32"/>
        </w:rPr>
        <w:t>和方向发展，以获得期望的结果。</w:t>
      </w:r>
    </w:p>
    <w:p>
      <w:pPr>
        <w:spacing w:before="83" w:line="283" w:lineRule="auto"/>
        <w:ind w:left="229" w:right="257" w:firstLine="643"/>
        <w:jc w:val="left"/>
        <w:rPr>
          <w:sz w:val="32"/>
        </w:rPr>
      </w:pPr>
      <w:r>
        <w:rPr>
          <w:rFonts w:hint="eastAsia" w:ascii="微软雅黑" w:eastAsia="微软雅黑"/>
          <w:b/>
          <w:spacing w:val="5"/>
          <w:w w:val="95"/>
          <w:sz w:val="32"/>
        </w:rPr>
        <w:t>沟通协调能力：</w:t>
      </w:r>
      <w:r>
        <w:rPr>
          <w:spacing w:val="4"/>
          <w:w w:val="95"/>
          <w:sz w:val="32"/>
        </w:rPr>
        <w:t xml:space="preserve">能够在管理工作中向有关人员征询意见，传 </w:t>
      </w:r>
      <w:r>
        <w:rPr>
          <w:sz w:val="32"/>
        </w:rPr>
        <w:t>递信息，施加影响，获得支持与配合。</w:t>
      </w:r>
    </w:p>
    <w:p>
      <w:pPr>
        <w:spacing w:before="10" w:line="283" w:lineRule="auto"/>
        <w:ind w:left="229" w:right="257" w:firstLine="643"/>
        <w:jc w:val="left"/>
        <w:rPr>
          <w:sz w:val="32"/>
        </w:rPr>
      </w:pPr>
      <w:r>
        <w:rPr>
          <w:rFonts w:hint="eastAsia" w:ascii="微软雅黑" w:eastAsia="微软雅黑"/>
          <w:b/>
          <w:spacing w:val="5"/>
          <w:w w:val="95"/>
          <w:sz w:val="32"/>
        </w:rPr>
        <w:t>文字表达能力：</w:t>
      </w:r>
      <w:r>
        <w:rPr>
          <w:spacing w:val="4"/>
          <w:w w:val="95"/>
          <w:sz w:val="32"/>
        </w:rPr>
        <w:t xml:space="preserve">能够根据管理工作需要撰写文稿，准确和清 </w:t>
      </w:r>
      <w:r>
        <w:rPr>
          <w:sz w:val="32"/>
        </w:rPr>
        <w:t>晰地进行书面表达。</w:t>
      </w:r>
    </w:p>
    <w:p>
      <w:pPr>
        <w:spacing w:after="0" w:line="283" w:lineRule="auto"/>
        <w:jc w:val="left"/>
        <w:rPr>
          <w:sz w:val="32"/>
        </w:rPr>
        <w:sectPr>
          <w:pgSz w:w="11910" w:h="16840"/>
          <w:pgMar w:top="1580" w:right="980" w:bottom="1160" w:left="1360" w:header="0" w:footer="960" w:gutter="0"/>
        </w:sectPr>
      </w:pPr>
    </w:p>
    <w:p>
      <w:pPr>
        <w:pStyle w:val="13"/>
        <w:numPr>
          <w:ilvl w:val="3"/>
          <w:numId w:val="4"/>
        </w:numPr>
        <w:tabs>
          <w:tab w:val="left" w:pos="1681"/>
          <w:tab w:val="left" w:pos="1682"/>
        </w:tabs>
        <w:spacing w:before="129" w:after="0" w:line="240" w:lineRule="auto"/>
        <w:ind w:left="1681" w:right="0" w:hanging="1453"/>
        <w:jc w:val="left"/>
        <w:rPr>
          <w:b/>
          <w:sz w:val="32"/>
        </w:rPr>
      </w:pPr>
      <w:r>
        <w:rPr>
          <w:b/>
          <w:sz w:val="32"/>
        </w:rPr>
        <w:t>试卷结构</w:t>
      </w:r>
    </w:p>
    <w:p>
      <w:pPr>
        <w:pStyle w:val="5"/>
        <w:rPr>
          <w:b/>
          <w:sz w:val="32"/>
        </w:rPr>
      </w:pPr>
    </w:p>
    <w:p>
      <w:pPr>
        <w:spacing w:before="253" w:line="348" w:lineRule="auto"/>
        <w:ind w:left="229" w:right="265" w:firstLine="640"/>
        <w:jc w:val="both"/>
        <w:rPr>
          <w:sz w:val="32"/>
        </w:rPr>
      </w:pPr>
      <w:r>
        <w:rPr>
          <w:spacing w:val="3"/>
          <w:w w:val="95"/>
          <w:sz w:val="32"/>
        </w:rPr>
        <w:t xml:space="preserve">试卷由注意事项、背景材料和试题三部分组成，全部是主观 性试题。试题内容主要涉及事业单位管理岗位典型的工作任务， 如观点归纳、资料分类、草拟信函、会务安排、应急处理、联络 </w:t>
      </w:r>
      <w:r>
        <w:rPr>
          <w:spacing w:val="3"/>
          <w:sz w:val="32"/>
        </w:rPr>
        <w:t>通知等。</w:t>
      </w:r>
    </w:p>
    <w:p>
      <w:pPr>
        <w:spacing w:after="0" w:line="348" w:lineRule="auto"/>
        <w:jc w:val="both"/>
        <w:rPr>
          <w:sz w:val="32"/>
        </w:rPr>
        <w:sectPr>
          <w:pgSz w:w="11910" w:h="16840"/>
          <w:pgMar w:top="1580" w:right="980" w:bottom="1160" w:left="1360" w:header="0" w:footer="960" w:gutter="0"/>
        </w:sectPr>
      </w:pPr>
    </w:p>
    <w:p>
      <w:pPr>
        <w:pStyle w:val="5"/>
        <w:spacing w:before="3"/>
        <w:rPr>
          <w:sz w:val="26"/>
        </w:rPr>
      </w:pPr>
    </w:p>
    <w:p>
      <w:pPr>
        <w:pStyle w:val="4"/>
        <w:numPr>
          <w:ilvl w:val="1"/>
          <w:numId w:val="7"/>
        </w:numPr>
        <w:tabs>
          <w:tab w:val="left" w:pos="1030"/>
          <w:tab w:val="left" w:pos="1031"/>
        </w:tabs>
        <w:spacing w:before="54" w:after="0" w:line="240" w:lineRule="auto"/>
        <w:ind w:left="1030" w:right="0" w:hanging="802"/>
        <w:jc w:val="left"/>
        <w:rPr>
          <w:rFonts w:hint="eastAsia" w:ascii="黑体" w:eastAsia="黑体"/>
        </w:rPr>
      </w:pPr>
      <w:bookmarkStart w:id="23" w:name="_bookmark12"/>
      <w:bookmarkEnd w:id="23"/>
      <w:bookmarkStart w:id="24" w:name="_bookmark12"/>
      <w:bookmarkEnd w:id="24"/>
      <w:r>
        <w:rPr>
          <w:rFonts w:hint="eastAsia" w:ascii="黑体" w:eastAsia="黑体"/>
        </w:rPr>
        <w:t>社会科学专技类（B</w:t>
      </w:r>
      <w:r>
        <w:rPr>
          <w:rFonts w:hint="eastAsia" w:ascii="黑体" w:eastAsia="黑体"/>
          <w:spacing w:val="-41"/>
        </w:rPr>
        <w:t xml:space="preserve"> 类</w:t>
      </w:r>
      <w:r>
        <w:rPr>
          <w:rFonts w:hint="eastAsia" w:ascii="黑体" w:eastAsia="黑体"/>
        </w:rPr>
        <w:t>）</w:t>
      </w:r>
    </w:p>
    <w:p>
      <w:pPr>
        <w:pStyle w:val="5"/>
        <w:rPr>
          <w:rFonts w:ascii="黑体"/>
          <w:sz w:val="32"/>
        </w:rPr>
      </w:pPr>
    </w:p>
    <w:p>
      <w:pPr>
        <w:pStyle w:val="5"/>
        <w:spacing w:before="10"/>
        <w:rPr>
          <w:rFonts w:ascii="黑体"/>
          <w:sz w:val="36"/>
        </w:rPr>
      </w:pPr>
    </w:p>
    <w:p>
      <w:pPr>
        <w:pStyle w:val="4"/>
        <w:numPr>
          <w:ilvl w:val="2"/>
          <w:numId w:val="7"/>
        </w:numPr>
        <w:tabs>
          <w:tab w:val="left" w:pos="1349"/>
          <w:tab w:val="left" w:pos="1350"/>
        </w:tabs>
        <w:spacing w:before="0" w:after="0" w:line="240" w:lineRule="auto"/>
        <w:ind w:left="1350" w:right="0" w:hanging="1121"/>
        <w:jc w:val="left"/>
        <w:rPr>
          <w:rFonts w:hint="eastAsia" w:ascii="黑体" w:eastAsia="黑体"/>
        </w:rPr>
      </w:pPr>
      <w:bookmarkStart w:id="25" w:name="_bookmark13"/>
      <w:bookmarkEnd w:id="25"/>
      <w:bookmarkStart w:id="26" w:name="_bookmark13"/>
      <w:bookmarkEnd w:id="26"/>
      <w:r>
        <w:rPr>
          <w:rFonts w:hint="eastAsia" w:ascii="黑体" w:eastAsia="黑体"/>
        </w:rPr>
        <w:t>《职业能力倾向测验（B</w:t>
      </w:r>
      <w:r>
        <w:rPr>
          <w:rFonts w:hint="eastAsia" w:ascii="黑体" w:eastAsia="黑体"/>
          <w:spacing w:val="-41"/>
        </w:rPr>
        <w:t xml:space="preserve"> 类</w:t>
      </w:r>
      <w:r>
        <w:rPr>
          <w:rFonts w:hint="eastAsia" w:ascii="黑体" w:eastAsia="黑体"/>
          <w:spacing w:val="-161"/>
        </w:rPr>
        <w:t>）</w:t>
      </w:r>
      <w:r>
        <w:rPr>
          <w:rFonts w:hint="eastAsia" w:ascii="黑体" w:eastAsia="黑体"/>
        </w:rPr>
        <w:t>》</w:t>
      </w:r>
    </w:p>
    <w:p>
      <w:pPr>
        <w:pStyle w:val="5"/>
        <w:rPr>
          <w:rFonts w:ascii="黑体"/>
          <w:sz w:val="32"/>
        </w:rPr>
      </w:pPr>
    </w:p>
    <w:p>
      <w:pPr>
        <w:pStyle w:val="5"/>
        <w:spacing w:before="10"/>
        <w:rPr>
          <w:rFonts w:ascii="黑体"/>
          <w:sz w:val="36"/>
        </w:rPr>
      </w:pPr>
    </w:p>
    <w:p>
      <w:pPr>
        <w:pStyle w:val="13"/>
        <w:numPr>
          <w:ilvl w:val="3"/>
          <w:numId w:val="7"/>
        </w:numPr>
        <w:tabs>
          <w:tab w:val="left" w:pos="1681"/>
          <w:tab w:val="left" w:pos="1682"/>
        </w:tabs>
        <w:spacing w:before="0" w:after="0" w:line="240" w:lineRule="auto"/>
        <w:ind w:left="1681" w:right="0" w:hanging="1453"/>
        <w:jc w:val="left"/>
        <w:rPr>
          <w:b/>
          <w:sz w:val="32"/>
        </w:rPr>
      </w:pPr>
      <w:r>
        <w:rPr>
          <w:b/>
          <w:sz w:val="32"/>
        </w:rPr>
        <w:t>考试性质和目标</w:t>
      </w:r>
    </w:p>
    <w:p>
      <w:pPr>
        <w:pStyle w:val="5"/>
        <w:rPr>
          <w:b/>
          <w:sz w:val="32"/>
        </w:rPr>
      </w:pPr>
    </w:p>
    <w:p>
      <w:pPr>
        <w:spacing w:before="251" w:line="348" w:lineRule="auto"/>
        <w:ind w:left="229" w:right="263" w:firstLine="640"/>
        <w:jc w:val="both"/>
        <w:rPr>
          <w:sz w:val="32"/>
        </w:rPr>
      </w:pPr>
      <w:r>
        <w:rPr>
          <w:sz w:val="32"/>
        </w:rPr>
        <w:t>《职业能力倾向测验（B</w:t>
      </w:r>
      <w:r>
        <w:rPr>
          <w:spacing w:val="-26"/>
          <w:sz w:val="32"/>
        </w:rPr>
        <w:t xml:space="preserve"> 类</w:t>
      </w:r>
      <w:r>
        <w:rPr>
          <w:spacing w:val="-161"/>
          <w:sz w:val="32"/>
        </w:rPr>
        <w:t>）</w:t>
      </w:r>
      <w:r>
        <w:rPr>
          <w:spacing w:val="-1"/>
          <w:sz w:val="32"/>
        </w:rPr>
        <w:t>》是针对事业单位人文社科类专</w:t>
      </w:r>
      <w:r>
        <w:rPr>
          <w:spacing w:val="3"/>
          <w:w w:val="95"/>
          <w:sz w:val="32"/>
        </w:rPr>
        <w:t xml:space="preserve">业技术岗位公开招聘工作人员而设置的考试科目，主要测查与事 业单位人文社科类专业技术岗位密切相关的、适合通过客观化纸 笔测验方式进行考查的基本素质和能力要素，包括常识判断、言 </w:t>
      </w:r>
      <w:r>
        <w:rPr>
          <w:spacing w:val="3"/>
          <w:sz w:val="32"/>
        </w:rPr>
        <w:t>语运用、数量分析、判断推理、综合分析等部分。</w:t>
      </w:r>
    </w:p>
    <w:p>
      <w:pPr>
        <w:pStyle w:val="5"/>
        <w:spacing w:before="10"/>
        <w:rPr>
          <w:sz w:val="37"/>
        </w:rPr>
      </w:pPr>
    </w:p>
    <w:p>
      <w:pPr>
        <w:pStyle w:val="13"/>
        <w:numPr>
          <w:ilvl w:val="3"/>
          <w:numId w:val="7"/>
        </w:numPr>
        <w:tabs>
          <w:tab w:val="left" w:pos="1681"/>
          <w:tab w:val="left" w:pos="1682"/>
        </w:tabs>
        <w:spacing w:before="0" w:after="0" w:line="240" w:lineRule="auto"/>
        <w:ind w:left="1681" w:right="0" w:hanging="1453"/>
        <w:jc w:val="left"/>
        <w:rPr>
          <w:b/>
          <w:sz w:val="32"/>
        </w:rPr>
      </w:pPr>
      <w:r>
        <w:rPr>
          <w:b/>
          <w:sz w:val="32"/>
        </w:rPr>
        <w:t>考试内容与题型介绍</w:t>
      </w:r>
    </w:p>
    <w:p>
      <w:pPr>
        <w:pStyle w:val="5"/>
        <w:spacing w:before="7"/>
        <w:rPr>
          <w:b/>
          <w:sz w:val="43"/>
        </w:rPr>
      </w:pPr>
    </w:p>
    <w:p>
      <w:pPr>
        <w:spacing w:before="0"/>
        <w:ind w:left="872" w:right="0" w:firstLine="0"/>
        <w:jc w:val="left"/>
        <w:rPr>
          <w:rFonts w:hint="eastAsia" w:ascii="微软雅黑" w:hAnsi="微软雅黑" w:eastAsia="微软雅黑"/>
          <w:b/>
          <w:sz w:val="32"/>
        </w:rPr>
      </w:pPr>
      <w:r>
        <w:rPr>
          <w:rFonts w:hint="eastAsia" w:ascii="微软雅黑" w:hAnsi="微软雅黑" w:eastAsia="微软雅黑"/>
          <w:b/>
          <w:sz w:val="32"/>
        </w:rPr>
        <w:t>⑴常识判断</w:t>
      </w:r>
    </w:p>
    <w:p>
      <w:pPr>
        <w:spacing w:before="108" w:line="348" w:lineRule="auto"/>
        <w:ind w:left="229" w:right="265" w:firstLine="640"/>
        <w:jc w:val="both"/>
        <w:rPr>
          <w:sz w:val="32"/>
        </w:rPr>
      </w:pPr>
      <w:r>
        <w:rPr>
          <w:spacing w:val="3"/>
          <w:w w:val="95"/>
          <w:sz w:val="32"/>
        </w:rPr>
        <w:t xml:space="preserve">主要测查应试人员应知应会的基本知识以及运用这些知识进 行分析判断的能力，重点测查历史、哲学、文化、政治、经济、 </w:t>
      </w:r>
      <w:r>
        <w:rPr>
          <w:spacing w:val="3"/>
          <w:sz w:val="32"/>
        </w:rPr>
        <w:t>法律等方面的人文素养。</w:t>
      </w:r>
    </w:p>
    <w:p>
      <w:pPr>
        <w:spacing w:before="0" w:line="486" w:lineRule="exact"/>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spacing w:before="53"/>
        <w:ind w:left="788"/>
      </w:pPr>
      <w:r>
        <w:t>下列有关文学常识的说法</w:t>
      </w:r>
      <w:r>
        <w:rPr>
          <w:rFonts w:hint="eastAsia" w:ascii="微软雅黑" w:eastAsia="微软雅黑"/>
          <w:b/>
        </w:rPr>
        <w:t>不正确</w:t>
      </w:r>
      <w:r>
        <w:t>的是：</w:t>
      </w:r>
    </w:p>
    <w:p>
      <w:pPr>
        <w:pStyle w:val="5"/>
        <w:spacing w:before="73" w:line="333" w:lineRule="auto"/>
        <w:ind w:left="788" w:right="4993"/>
      </w:pPr>
      <w:r>
        <w:t>A．泰戈尔曾获诺贝尔文学奖B．诗人徐志摩属于“新月派” C．安徒生是丹麦的童话作家</w:t>
      </w:r>
    </w:p>
    <w:p>
      <w:pPr>
        <w:spacing w:after="0" w:line="333" w:lineRule="auto"/>
        <w:sectPr>
          <w:pgSz w:w="11910" w:h="16840"/>
          <w:pgMar w:top="1580" w:right="980" w:bottom="1160" w:left="1360" w:header="0" w:footer="960" w:gutter="0"/>
        </w:sectPr>
      </w:pPr>
    </w:p>
    <w:p>
      <w:pPr>
        <w:pStyle w:val="5"/>
        <w:spacing w:before="41" w:line="333" w:lineRule="auto"/>
        <w:ind w:left="788" w:right="3174"/>
      </w:pPr>
      <w:r>
        <w:rPr>
          <w:spacing w:val="-2"/>
          <w:w w:val="100"/>
        </w:rPr>
        <w:t>D</w:t>
      </w:r>
      <w:r>
        <w:rPr>
          <w:spacing w:val="-16"/>
          <w:w w:val="100"/>
        </w:rPr>
        <w:t>．《静静的顿河》是列夫</w:t>
      </w:r>
      <w:r>
        <w:rPr>
          <w:spacing w:val="-3"/>
          <w:w w:val="100"/>
        </w:rPr>
        <w:t>·</w:t>
      </w:r>
      <w:r>
        <w:rPr>
          <w:spacing w:val="-4"/>
          <w:w w:val="100"/>
        </w:rPr>
        <w:t>托尔斯泰的代表作</w:t>
      </w:r>
      <w:r>
        <w:t>答案：D</w:t>
      </w:r>
    </w:p>
    <w:p>
      <w:pPr>
        <w:pStyle w:val="3"/>
        <w:spacing w:line="458" w:lineRule="exact"/>
        <w:ind w:left="872"/>
      </w:pPr>
      <w:r>
        <w:t>⑵言语运用</w:t>
      </w:r>
    </w:p>
    <w:p>
      <w:pPr>
        <w:pStyle w:val="4"/>
        <w:spacing w:before="146" w:line="328" w:lineRule="auto"/>
        <w:ind w:right="265" w:firstLine="645"/>
        <w:jc w:val="both"/>
      </w:pPr>
      <w:r>
        <w:rPr>
          <w:spacing w:val="3"/>
          <w:w w:val="95"/>
        </w:rPr>
        <w:t xml:space="preserve">主要测查应试人员迅速准确地理解和把握文字材料内涵、进 行思考和交流的能力，包括理解语句之间的逻辑关系，准确辨析 词义，正确进行词语搭配，在此基础上根据上下文逻辑关系和语 境进行语序排列、选择恰当的词语和句子完成语句表达等。常见 </w:t>
      </w:r>
      <w:r>
        <w:rPr>
          <w:spacing w:val="3"/>
        </w:rPr>
        <w:t>题型有词语填空、句子填空、语序排列等。</w:t>
      </w:r>
    </w:p>
    <w:p>
      <w:pPr>
        <w:spacing w:before="0" w:line="437" w:lineRule="exact"/>
        <w:ind w:left="229" w:right="0" w:firstLine="0"/>
        <w:jc w:val="left"/>
        <w:rPr>
          <w:rFonts w:hint="eastAsia" w:ascii="Microsoft JhengHei" w:eastAsia="Microsoft JhengHei"/>
          <w:b/>
          <w:sz w:val="32"/>
        </w:rPr>
      </w:pPr>
      <w:r>
        <w:rPr>
          <w:rFonts w:hint="eastAsia" w:ascii="Microsoft JhengHei" w:eastAsia="Microsoft JhengHei"/>
          <w:b/>
          <w:sz w:val="32"/>
        </w:rPr>
        <w:t>例题 1：</w:t>
      </w:r>
    </w:p>
    <w:p>
      <w:pPr>
        <w:pStyle w:val="5"/>
        <w:tabs>
          <w:tab w:val="left" w:pos="3916"/>
          <w:tab w:val="left" w:pos="8738"/>
        </w:tabs>
        <w:spacing w:before="126" w:line="321" w:lineRule="auto"/>
        <w:ind w:left="229" w:right="254" w:firstLine="559"/>
        <w:jc w:val="both"/>
      </w:pPr>
      <w:r>
        <w:rPr>
          <w:spacing w:val="4"/>
        </w:rPr>
        <w:t>周</w:t>
      </w:r>
      <w:r>
        <w:t>敦颐通</w:t>
      </w:r>
      <w:r>
        <w:rPr>
          <w:spacing w:val="4"/>
        </w:rPr>
        <w:t>过</w:t>
      </w:r>
      <w:r>
        <w:t>自己的</w:t>
      </w:r>
      <w:r>
        <w:rPr>
          <w:spacing w:val="4"/>
        </w:rPr>
        <w:t>努</w:t>
      </w:r>
      <w:r>
        <w:t>力，丰</w:t>
      </w:r>
      <w:r>
        <w:rPr>
          <w:spacing w:val="4"/>
        </w:rPr>
        <w:t>富</w:t>
      </w:r>
      <w:r>
        <w:t>和发展</w:t>
      </w:r>
      <w:r>
        <w:rPr>
          <w:spacing w:val="4"/>
        </w:rPr>
        <w:t>了</w:t>
      </w:r>
      <w:r>
        <w:t>儒学思</w:t>
      </w:r>
      <w:r>
        <w:rPr>
          <w:spacing w:val="4"/>
        </w:rPr>
        <w:t>想</w:t>
      </w:r>
      <w:r>
        <w:t>理论体</w:t>
      </w:r>
      <w:r>
        <w:rPr>
          <w:spacing w:val="4"/>
        </w:rPr>
        <w:t>系</w:t>
      </w:r>
      <w:r>
        <w:t>，开拓</w:t>
      </w:r>
      <w:r>
        <w:rPr>
          <w:spacing w:val="4"/>
        </w:rPr>
        <w:t>了</w:t>
      </w:r>
      <w:r>
        <w:t>儒</w:t>
      </w:r>
      <w:r>
        <w:rPr>
          <w:spacing w:val="4"/>
        </w:rPr>
        <w:t>学</w:t>
      </w:r>
      <w:r>
        <w:t>发</w:t>
      </w:r>
      <w:r>
        <w:rPr>
          <w:spacing w:val="4"/>
        </w:rPr>
        <w:t>展</w:t>
      </w:r>
      <w:r>
        <w:t>的新</w:t>
      </w:r>
      <w:r>
        <w:rPr>
          <w:spacing w:val="4"/>
        </w:rPr>
        <w:t>境</w:t>
      </w:r>
      <w:r>
        <w:t>界，</w:t>
      </w:r>
      <w:r>
        <w:rPr>
          <w:spacing w:val="4"/>
        </w:rPr>
        <w:t>使</w:t>
      </w:r>
      <w:r>
        <w:rPr>
          <w:spacing w:val="7"/>
        </w:rPr>
        <w:t>之</w:t>
      </w:r>
      <w:r>
        <w:rPr>
          <w:spacing w:val="7"/>
          <w:u w:val="single"/>
        </w:rPr>
        <w:t xml:space="preserve"> </w:t>
      </w:r>
      <w:r>
        <w:rPr>
          <w:spacing w:val="7"/>
          <w:u w:val="single"/>
        </w:rPr>
        <w:tab/>
      </w:r>
      <w:r>
        <w:t>，</w:t>
      </w:r>
      <w:r>
        <w:rPr>
          <w:spacing w:val="4"/>
        </w:rPr>
        <w:t>一</w:t>
      </w:r>
      <w:r>
        <w:t>扫</w:t>
      </w:r>
      <w:r>
        <w:rPr>
          <w:spacing w:val="4"/>
        </w:rPr>
        <w:t>魏</w:t>
      </w:r>
      <w:r>
        <w:t>晋</w:t>
      </w:r>
      <w:r>
        <w:rPr>
          <w:spacing w:val="4"/>
        </w:rPr>
        <w:t>南</w:t>
      </w:r>
      <w:r>
        <w:t>北朝</w:t>
      </w:r>
      <w:r>
        <w:rPr>
          <w:spacing w:val="4"/>
        </w:rPr>
        <w:t>及</w:t>
      </w:r>
      <w:r>
        <w:t>隋唐</w:t>
      </w:r>
      <w:r>
        <w:rPr>
          <w:spacing w:val="4"/>
        </w:rPr>
        <w:t>五</w:t>
      </w:r>
      <w:r>
        <w:t>代</w:t>
      </w:r>
      <w:r>
        <w:rPr>
          <w:spacing w:val="8"/>
        </w:rPr>
        <w:t>的</w:t>
      </w:r>
      <w:r>
        <w:rPr>
          <w:spacing w:val="8"/>
          <w:u w:val="single"/>
        </w:rPr>
        <w:t xml:space="preserve"> </w:t>
      </w:r>
      <w:r>
        <w:rPr>
          <w:spacing w:val="8"/>
          <w:u w:val="single"/>
        </w:rPr>
        <w:tab/>
      </w:r>
      <w:r>
        <w:rPr>
          <w:spacing w:val="4"/>
        </w:rPr>
        <w:t>，</w:t>
      </w:r>
      <w:r>
        <w:rPr>
          <w:spacing w:val="-12"/>
        </w:rPr>
        <w:t>回</w:t>
      </w:r>
      <w:r>
        <w:t>归</w:t>
      </w:r>
      <w:r>
        <w:rPr>
          <w:spacing w:val="4"/>
        </w:rPr>
        <w:t>到</w:t>
      </w:r>
      <w:r>
        <w:t>原有的正统地位</w:t>
      </w:r>
      <w:r>
        <w:rPr>
          <w:spacing w:val="4"/>
        </w:rPr>
        <w:t>，</w:t>
      </w:r>
      <w:r>
        <w:t>赢得了与释、道</w:t>
      </w:r>
      <w:r>
        <w:rPr>
          <w:spacing w:val="4"/>
        </w:rPr>
        <w:t>竞</w:t>
      </w:r>
      <w:r>
        <w:t>争的全面胜利，</w:t>
      </w:r>
      <w:r>
        <w:rPr>
          <w:spacing w:val="4"/>
        </w:rPr>
        <w:t>取</w:t>
      </w:r>
      <w:r>
        <w:t>得了意识形态的主导</w:t>
      </w:r>
      <w:r>
        <w:rPr>
          <w:spacing w:val="-3"/>
        </w:rPr>
        <w:t>权</w:t>
      </w:r>
      <w:r>
        <w:t>。</w:t>
      </w:r>
    </w:p>
    <w:p>
      <w:pPr>
        <w:pStyle w:val="5"/>
        <w:spacing w:line="356" w:lineRule="exact"/>
        <w:ind w:left="788"/>
      </w:pPr>
      <w:r>
        <w:t>依次填入划横线部分最恰当的一项是：</w:t>
      </w:r>
    </w:p>
    <w:p>
      <w:pPr>
        <w:pStyle w:val="5"/>
        <w:spacing w:before="6" w:after="1"/>
        <w:rPr>
          <w:sz w:val="12"/>
        </w:rPr>
      </w:pPr>
    </w:p>
    <w:tbl>
      <w:tblPr>
        <w:tblStyle w:val="10"/>
        <w:tblW w:w="6257" w:type="dxa"/>
        <w:tblInd w:w="74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802"/>
        <w:gridCol w:w="1327"/>
        <w:gridCol w:w="2313"/>
        <w:gridCol w:w="8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60" w:hRule="atLeast"/>
        </w:trPr>
        <w:tc>
          <w:tcPr>
            <w:tcW w:w="1802" w:type="dxa"/>
          </w:tcPr>
          <w:p>
            <w:pPr>
              <w:pStyle w:val="14"/>
              <w:spacing w:before="0" w:line="320" w:lineRule="exact"/>
              <w:ind w:left="50"/>
              <w:jc w:val="left"/>
              <w:rPr>
                <w:sz w:val="28"/>
              </w:rPr>
            </w:pPr>
            <w:r>
              <w:rPr>
                <w:spacing w:val="-1"/>
                <w:sz w:val="28"/>
              </w:rPr>
              <w:t>A．刮目相看</w:t>
            </w:r>
          </w:p>
          <w:p>
            <w:pPr>
              <w:pStyle w:val="14"/>
              <w:spacing w:before="121"/>
              <w:ind w:left="50"/>
              <w:jc w:val="left"/>
              <w:rPr>
                <w:sz w:val="28"/>
              </w:rPr>
            </w:pPr>
            <w:r>
              <w:rPr>
                <w:spacing w:val="-1"/>
                <w:sz w:val="28"/>
              </w:rPr>
              <w:t>C．脱胎换骨</w:t>
            </w:r>
          </w:p>
        </w:tc>
        <w:tc>
          <w:tcPr>
            <w:tcW w:w="1327" w:type="dxa"/>
          </w:tcPr>
          <w:p>
            <w:pPr>
              <w:pStyle w:val="14"/>
              <w:spacing w:before="0" w:line="320" w:lineRule="exact"/>
              <w:ind w:left="209"/>
              <w:jc w:val="left"/>
              <w:rPr>
                <w:sz w:val="28"/>
              </w:rPr>
            </w:pPr>
            <w:r>
              <w:rPr>
                <w:spacing w:val="-3"/>
                <w:sz w:val="28"/>
              </w:rPr>
              <w:t>弊端</w:t>
            </w:r>
          </w:p>
          <w:p>
            <w:pPr>
              <w:pStyle w:val="14"/>
              <w:spacing w:before="121"/>
              <w:ind w:left="209"/>
              <w:jc w:val="left"/>
              <w:rPr>
                <w:sz w:val="28"/>
              </w:rPr>
            </w:pPr>
            <w:r>
              <w:rPr>
                <w:spacing w:val="-3"/>
                <w:sz w:val="28"/>
              </w:rPr>
              <w:t>落寞</w:t>
            </w:r>
          </w:p>
        </w:tc>
        <w:tc>
          <w:tcPr>
            <w:tcW w:w="2313" w:type="dxa"/>
          </w:tcPr>
          <w:p>
            <w:pPr>
              <w:pStyle w:val="14"/>
              <w:spacing w:before="0" w:line="320" w:lineRule="exact"/>
              <w:ind w:left="562"/>
              <w:jc w:val="left"/>
              <w:rPr>
                <w:sz w:val="28"/>
              </w:rPr>
            </w:pPr>
            <w:r>
              <w:rPr>
                <w:spacing w:val="-1"/>
                <w:sz w:val="28"/>
              </w:rPr>
              <w:t>B．柳暗花明</w:t>
            </w:r>
          </w:p>
          <w:p>
            <w:pPr>
              <w:pStyle w:val="14"/>
              <w:spacing w:before="121"/>
              <w:ind w:left="562"/>
              <w:jc w:val="left"/>
              <w:rPr>
                <w:sz w:val="28"/>
              </w:rPr>
            </w:pPr>
            <w:r>
              <w:rPr>
                <w:spacing w:val="-1"/>
                <w:sz w:val="28"/>
              </w:rPr>
              <w:t>D．焕然一新</w:t>
            </w:r>
          </w:p>
        </w:tc>
        <w:tc>
          <w:tcPr>
            <w:tcW w:w="815" w:type="dxa"/>
          </w:tcPr>
          <w:p>
            <w:pPr>
              <w:pStyle w:val="14"/>
              <w:spacing w:before="0" w:line="320" w:lineRule="exact"/>
              <w:ind w:left="210"/>
              <w:jc w:val="left"/>
              <w:rPr>
                <w:sz w:val="28"/>
              </w:rPr>
            </w:pPr>
            <w:r>
              <w:rPr>
                <w:spacing w:val="-3"/>
                <w:sz w:val="28"/>
              </w:rPr>
              <w:t>萧条</w:t>
            </w:r>
          </w:p>
          <w:p>
            <w:pPr>
              <w:pStyle w:val="14"/>
              <w:spacing w:before="121"/>
              <w:ind w:left="210"/>
              <w:jc w:val="left"/>
              <w:rPr>
                <w:sz w:val="28"/>
              </w:rPr>
            </w:pPr>
            <w:r>
              <w:rPr>
                <w:spacing w:val="-3"/>
                <w:sz w:val="28"/>
              </w:rPr>
              <w:t>颓势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1802" w:type="dxa"/>
          </w:tcPr>
          <w:p>
            <w:pPr>
              <w:pStyle w:val="14"/>
              <w:spacing w:before="61" w:line="299" w:lineRule="exact"/>
              <w:ind w:left="50"/>
              <w:jc w:val="left"/>
              <w:rPr>
                <w:sz w:val="28"/>
              </w:rPr>
            </w:pPr>
            <w:r>
              <w:rPr>
                <w:sz w:val="28"/>
              </w:rPr>
              <w:t>答案：D</w:t>
            </w:r>
          </w:p>
        </w:tc>
        <w:tc>
          <w:tcPr>
            <w:tcW w:w="1327" w:type="dxa"/>
          </w:tcPr>
          <w:p>
            <w:pPr>
              <w:pStyle w:val="14"/>
              <w:spacing w:before="0"/>
              <w:jc w:val="left"/>
              <w:rPr>
                <w:rFonts w:ascii="Times New Roman"/>
                <w:sz w:val="28"/>
              </w:rPr>
            </w:pPr>
          </w:p>
        </w:tc>
        <w:tc>
          <w:tcPr>
            <w:tcW w:w="2313" w:type="dxa"/>
          </w:tcPr>
          <w:p>
            <w:pPr>
              <w:pStyle w:val="14"/>
              <w:spacing w:before="0"/>
              <w:jc w:val="left"/>
              <w:rPr>
                <w:rFonts w:ascii="Times New Roman"/>
                <w:sz w:val="28"/>
              </w:rPr>
            </w:pPr>
          </w:p>
        </w:tc>
        <w:tc>
          <w:tcPr>
            <w:tcW w:w="815" w:type="dxa"/>
          </w:tcPr>
          <w:p>
            <w:pPr>
              <w:pStyle w:val="14"/>
              <w:spacing w:before="0"/>
              <w:jc w:val="left"/>
              <w:rPr>
                <w:rFonts w:ascii="Times New Roman"/>
                <w:sz w:val="28"/>
              </w:rPr>
            </w:pPr>
          </w:p>
        </w:tc>
      </w:tr>
    </w:tbl>
    <w:p>
      <w:pPr>
        <w:pStyle w:val="3"/>
        <w:spacing w:before="41"/>
        <w:rPr>
          <w:rFonts w:hint="eastAsia" w:ascii="Microsoft JhengHei" w:eastAsia="Microsoft JhengHei"/>
        </w:rPr>
      </w:pPr>
      <w:r>
        <w:rPr>
          <w:rFonts w:hint="eastAsia" w:ascii="Microsoft JhengHei" w:eastAsia="Microsoft JhengHei"/>
        </w:rPr>
        <w:t>例题 2：</w:t>
      </w:r>
    </w:p>
    <w:p>
      <w:pPr>
        <w:pStyle w:val="5"/>
        <w:spacing w:before="136" w:line="328" w:lineRule="auto"/>
        <w:ind w:left="229" w:right="267" w:firstLine="559"/>
        <w:jc w:val="both"/>
      </w:pPr>
      <w:r>
        <w:t>“学习悖论”是古希腊有名的悖论之一，其内容是：人们在学习时通常会面临两种情况，一是不知道要学习的内容，二是已经知道了要学习的内容。在这两种情况下，学习都是无意义的，因为前者学习没有目标，后者学习没有必要。 其实， 破解这个悖论并不难， 用我国古语中</w:t>
      </w:r>
    </w:p>
    <w:p>
      <w:pPr>
        <w:pStyle w:val="5"/>
        <w:tabs>
          <w:tab w:val="left" w:pos="2749"/>
        </w:tabs>
        <w:spacing w:line="326" w:lineRule="auto"/>
        <w:ind w:left="788" w:right="4570" w:hanging="560"/>
      </w:pPr>
      <w:r>
        <w:rPr>
          <w:rFonts w:ascii="Times New Roman" w:hAnsi="Times New Roman" w:eastAsia="Times New Roman"/>
          <w:w w:val="100"/>
          <w:u w:val="single"/>
        </w:rPr>
        <w:t xml:space="preserve"> </w:t>
      </w:r>
      <w:r>
        <w:rPr>
          <w:rFonts w:ascii="Times New Roman" w:hAnsi="Times New Roman" w:eastAsia="Times New Roman"/>
          <w:u w:val="single"/>
        </w:rPr>
        <w:tab/>
      </w:r>
      <w:r>
        <w:rPr>
          <w:rFonts w:ascii="Times New Roman" w:hAnsi="Times New Roman" w:eastAsia="Times New Roman"/>
          <w:u w:val="single"/>
        </w:rPr>
        <w:tab/>
      </w:r>
      <w:r>
        <w:rPr>
          <w:spacing w:val="-3"/>
        </w:rPr>
        <w:t>的道理就能做到。</w:t>
      </w:r>
      <w:r>
        <w:rPr>
          <w:spacing w:val="-4"/>
        </w:rPr>
        <w:t xml:space="preserve">填入划横线部分最恰当的一句是： </w:t>
      </w:r>
      <w:r>
        <w:t>A</w:t>
      </w:r>
      <w:r>
        <w:rPr>
          <w:spacing w:val="-1"/>
        </w:rPr>
        <w:t>．“谦受益”与“满招损” B</w:t>
      </w:r>
      <w:r>
        <w:rPr>
          <w:spacing w:val="-3"/>
        </w:rPr>
        <w:t>．“知其然”与“知其所以然”</w:t>
      </w:r>
    </w:p>
    <w:p>
      <w:pPr>
        <w:pStyle w:val="13"/>
        <w:numPr>
          <w:ilvl w:val="0"/>
          <w:numId w:val="8"/>
        </w:numPr>
        <w:tabs>
          <w:tab w:val="left" w:pos="1211"/>
        </w:tabs>
        <w:spacing w:before="2" w:after="0" w:line="240" w:lineRule="auto"/>
        <w:ind w:left="1210" w:right="0" w:hanging="423"/>
        <w:jc w:val="left"/>
        <w:rPr>
          <w:sz w:val="28"/>
        </w:rPr>
      </w:pPr>
      <w:r>
        <w:rPr>
          <w:spacing w:val="-3"/>
          <w:sz w:val="28"/>
        </w:rPr>
        <w:t>“博观而约取”与“厚积而薄发”</w:t>
      </w:r>
    </w:p>
    <w:p>
      <w:pPr>
        <w:spacing w:after="0" w:line="240" w:lineRule="auto"/>
        <w:jc w:val="left"/>
        <w:rPr>
          <w:sz w:val="28"/>
        </w:rPr>
        <w:sectPr>
          <w:pgSz w:w="11910" w:h="16840"/>
          <w:pgMar w:top="1480" w:right="980" w:bottom="1160" w:left="1360" w:header="0" w:footer="960" w:gutter="0"/>
        </w:sectPr>
      </w:pPr>
    </w:p>
    <w:p>
      <w:pPr>
        <w:pStyle w:val="13"/>
        <w:numPr>
          <w:ilvl w:val="0"/>
          <w:numId w:val="8"/>
        </w:numPr>
        <w:tabs>
          <w:tab w:val="left" w:pos="1211"/>
        </w:tabs>
        <w:spacing w:before="34" w:after="0" w:line="240" w:lineRule="auto"/>
        <w:ind w:left="1210" w:right="0" w:hanging="423"/>
        <w:jc w:val="left"/>
        <w:rPr>
          <w:sz w:val="28"/>
        </w:rPr>
      </w:pPr>
      <w:r>
        <w:rPr>
          <w:spacing w:val="-3"/>
          <w:sz w:val="28"/>
        </w:rPr>
        <w:t>“学而不思则罔”与“思而不学则殆”</w:t>
      </w:r>
    </w:p>
    <w:p>
      <w:pPr>
        <w:pStyle w:val="5"/>
        <w:spacing w:before="131"/>
        <w:ind w:left="788"/>
      </w:pPr>
      <w:r>
        <w:t>答案：B</w:t>
      </w:r>
    </w:p>
    <w:p>
      <w:pPr>
        <w:pStyle w:val="3"/>
        <w:spacing w:before="2"/>
        <w:rPr>
          <w:rFonts w:hint="eastAsia" w:ascii="Microsoft JhengHei" w:eastAsia="Microsoft JhengHei"/>
        </w:rPr>
      </w:pPr>
      <w:r>
        <w:rPr>
          <w:rFonts w:hint="eastAsia" w:ascii="Microsoft JhengHei" w:eastAsia="Microsoft JhengHei"/>
        </w:rPr>
        <w:t>例题 3：</w:t>
      </w:r>
    </w:p>
    <w:p>
      <w:pPr>
        <w:pStyle w:val="5"/>
        <w:spacing w:before="116"/>
        <w:ind w:left="788"/>
      </w:pPr>
      <w:r>
        <w:t>①自以为聪明是一种愚蠢，而自以为愚蠢却可以是一种智慧</w:t>
      </w:r>
    </w:p>
    <w:p>
      <w:pPr>
        <w:pStyle w:val="5"/>
        <w:spacing w:before="112" w:line="314" w:lineRule="auto"/>
        <w:ind w:left="229" w:right="262" w:firstLine="559"/>
        <w:jc w:val="both"/>
      </w:pPr>
      <w:r>
        <w:t>②然而，真正的大智若愚不是借以达到目的的方法、手段，更不是虚伪的掩饰，而是一种真诚的人生态度——把自己摆在愚者的位置上，把他人、大众看作智者</w:t>
      </w:r>
    </w:p>
    <w:p>
      <w:pPr>
        <w:pStyle w:val="5"/>
        <w:spacing w:line="314" w:lineRule="auto"/>
        <w:ind w:left="229" w:right="266" w:firstLine="559"/>
      </w:pPr>
      <w:r>
        <w:t>③老子说过“大智若愚”，许多人把它理解为一种方法，甚至是一种伪装</w:t>
      </w:r>
    </w:p>
    <w:p>
      <w:pPr>
        <w:pStyle w:val="5"/>
        <w:ind w:left="788"/>
      </w:pPr>
      <w:r>
        <w:t>④每个人都希望自己成为智者，没有人愿意被冠以“愚者”之名</w:t>
      </w:r>
    </w:p>
    <w:p>
      <w:pPr>
        <w:pStyle w:val="5"/>
        <w:spacing w:before="112"/>
        <w:ind w:left="788"/>
      </w:pPr>
      <w:r>
        <w:t>⑤在人的思想行为领域，愚和智看似对立，实则有相互转化的关系</w:t>
      </w:r>
    </w:p>
    <w:p>
      <w:pPr>
        <w:pStyle w:val="5"/>
        <w:spacing w:before="111" w:line="314" w:lineRule="auto"/>
        <w:ind w:left="229" w:right="265" w:firstLine="559"/>
      </w:pPr>
      <w:r>
        <w:t>⑥但是从辩证法“两极相通”的角度来看，真正的智慧，其中天然地蕴含着某种意义上的“愚”</w:t>
      </w:r>
    </w:p>
    <w:p>
      <w:pPr>
        <w:pStyle w:val="5"/>
        <w:spacing w:line="357" w:lineRule="exact"/>
        <w:ind w:left="788"/>
      </w:pPr>
      <w:r>
        <w:t>将以上 6 个句子重新排列，语序正确的是：</w:t>
      </w:r>
    </w:p>
    <w:p>
      <w:pPr>
        <w:pStyle w:val="5"/>
        <w:tabs>
          <w:tab w:val="left" w:pos="4429"/>
        </w:tabs>
        <w:spacing w:before="112"/>
        <w:ind w:left="788"/>
      </w:pPr>
      <w:r>
        <w:t>A．①②④⑤⑥③</w:t>
      </w:r>
      <w:r>
        <w:tab/>
      </w:r>
      <w:r>
        <w:t>B．③①②④⑤⑥</w:t>
      </w:r>
    </w:p>
    <w:p>
      <w:pPr>
        <w:pStyle w:val="5"/>
        <w:tabs>
          <w:tab w:val="left" w:pos="4429"/>
        </w:tabs>
        <w:spacing w:before="112" w:line="314" w:lineRule="auto"/>
        <w:ind w:left="788" w:right="3032"/>
      </w:pPr>
      <w:r>
        <w:t>C．④⑥⑤③①②</w:t>
      </w:r>
      <w:r>
        <w:tab/>
      </w:r>
      <w:r>
        <w:rPr>
          <w:spacing w:val="-3"/>
        </w:rPr>
        <w:t xml:space="preserve">D．④⑥⑤①③② </w:t>
      </w:r>
      <w:r>
        <w:t>答案：D</w:t>
      </w:r>
    </w:p>
    <w:p>
      <w:pPr>
        <w:pStyle w:val="3"/>
        <w:spacing w:line="484" w:lineRule="exact"/>
        <w:ind w:left="872"/>
      </w:pPr>
      <w:r>
        <w:t>⑶数量分析</w:t>
      </w:r>
    </w:p>
    <w:p>
      <w:pPr>
        <w:pStyle w:val="4"/>
        <w:spacing w:before="108" w:line="348" w:lineRule="auto"/>
        <w:ind w:right="43"/>
      </w:pPr>
      <w:r>
        <w:t>主要测查应试人员理解、把握事物间量化关系和解决数量关系问题的能力，以及对各种形式的文字、图表等资料进行综合理解与分析加工的能力，主要涉及数据关系的分析、运算和推断等。常见题型有数学运算、资料分析等。</w:t>
      </w:r>
    </w:p>
    <w:p>
      <w:pPr>
        <w:spacing w:before="0" w:line="484" w:lineRule="exact"/>
        <w:ind w:left="229" w:right="0" w:firstLine="0"/>
        <w:jc w:val="left"/>
        <w:rPr>
          <w:rFonts w:hint="eastAsia" w:ascii="Microsoft JhengHei" w:eastAsia="Microsoft JhengHei"/>
          <w:b/>
          <w:sz w:val="32"/>
        </w:rPr>
      </w:pPr>
      <w:r>
        <w:rPr>
          <w:rFonts w:hint="eastAsia" w:ascii="Microsoft JhengHei" w:eastAsia="Microsoft JhengHei"/>
          <w:b/>
          <w:sz w:val="32"/>
        </w:rPr>
        <w:t>例题 1：</w:t>
      </w:r>
    </w:p>
    <w:p>
      <w:pPr>
        <w:pStyle w:val="5"/>
        <w:spacing w:before="126"/>
        <w:ind w:left="788"/>
      </w:pPr>
      <w:r>
        <w:rPr>
          <w:spacing w:val="-9"/>
        </w:rPr>
        <w:t xml:space="preserve">公园里栽了一排雪松共 </w:t>
      </w:r>
      <w:r>
        <w:t>37</w:t>
      </w:r>
      <w:r>
        <w:rPr>
          <w:spacing w:val="-17"/>
        </w:rPr>
        <w:t xml:space="preserve"> 棵，每棵树的间距为 </w:t>
      </w:r>
      <w:r>
        <w:t>4</w:t>
      </w:r>
      <w:r>
        <w:rPr>
          <w:spacing w:val="-11"/>
        </w:rPr>
        <w:t xml:space="preserve"> 米，现需要将树的间</w:t>
      </w:r>
    </w:p>
    <w:p>
      <w:pPr>
        <w:pStyle w:val="5"/>
        <w:spacing w:before="121"/>
        <w:ind w:left="229"/>
      </w:pPr>
      <w:r>
        <w:t>距改为每隔 6 米一棵。那么至多有多少棵雪松不必移动？</w:t>
      </w:r>
    </w:p>
    <w:p>
      <w:pPr>
        <w:pStyle w:val="5"/>
        <w:tabs>
          <w:tab w:val="left" w:pos="4429"/>
        </w:tabs>
        <w:spacing w:before="121"/>
        <w:ind w:left="788"/>
      </w:pPr>
      <w:r>
        <w:t>A．6</w:t>
      </w:r>
      <w:r>
        <w:tab/>
      </w:r>
      <w:r>
        <w:t>B．9</w:t>
      </w:r>
    </w:p>
    <w:p>
      <w:pPr>
        <w:pStyle w:val="5"/>
        <w:tabs>
          <w:tab w:val="left" w:pos="4429"/>
        </w:tabs>
        <w:spacing w:before="121"/>
        <w:ind w:left="788"/>
      </w:pPr>
      <w:r>
        <w:t>C．12</w:t>
      </w:r>
      <w:r>
        <w:tab/>
      </w:r>
      <w:r>
        <w:t>D．13</w:t>
      </w:r>
    </w:p>
    <w:p>
      <w:pPr>
        <w:spacing w:after="0"/>
        <w:sectPr>
          <w:pgSz w:w="11910" w:h="16840"/>
          <w:pgMar w:top="1480" w:right="980" w:bottom="1160" w:left="1360" w:header="0" w:footer="960" w:gutter="0"/>
        </w:sectPr>
      </w:pPr>
    </w:p>
    <w:p>
      <w:pPr>
        <w:pStyle w:val="5"/>
        <w:spacing w:before="44"/>
        <w:ind w:left="788"/>
      </w:pPr>
      <w:r>
        <w:t>答案：D</w:t>
      </w:r>
    </w:p>
    <w:p>
      <w:pPr>
        <w:pStyle w:val="3"/>
        <w:spacing w:before="2"/>
        <w:rPr>
          <w:rFonts w:hint="eastAsia" w:ascii="Microsoft JhengHei" w:eastAsia="Microsoft JhengHei"/>
        </w:rPr>
      </w:pPr>
      <w:r>
        <w:rPr>
          <w:rFonts w:hint="eastAsia" w:ascii="Microsoft JhengHei" w:eastAsia="Microsoft JhengHei"/>
        </w:rPr>
        <w:t>例题 2：</w:t>
      </w:r>
    </w:p>
    <w:p>
      <w:pPr>
        <w:pStyle w:val="5"/>
        <w:spacing w:before="143"/>
        <w:ind w:left="788"/>
      </w:pPr>
      <w:r>
        <w:t>根据以下资料回答问题：</w:t>
      </w:r>
    </w:p>
    <w:p>
      <w:pPr>
        <w:spacing w:before="180" w:after="32"/>
        <w:ind w:left="1642" w:right="1677" w:firstLine="0"/>
        <w:jc w:val="center"/>
        <w:rPr>
          <w:sz w:val="24"/>
        </w:rPr>
      </w:pPr>
      <w:r>
        <w:rPr>
          <w:rFonts w:ascii="Times New Roman" w:eastAsia="Times New Roman"/>
          <w:sz w:val="24"/>
        </w:rPr>
        <w:t xml:space="preserve">2010 </w:t>
      </w:r>
      <w:r>
        <w:rPr>
          <w:sz w:val="24"/>
        </w:rPr>
        <w:t>年中、美、韩、日、法五国电影市场统计资料</w:t>
      </w:r>
    </w:p>
    <w:tbl>
      <w:tblPr>
        <w:tblStyle w:val="10"/>
        <w:tblW w:w="7218" w:type="dxa"/>
        <w:tblInd w:w="115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76"/>
        <w:gridCol w:w="1359"/>
        <w:gridCol w:w="1362"/>
        <w:gridCol w:w="1546"/>
        <w:gridCol w:w="15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01" w:hRule="atLeast"/>
        </w:trPr>
        <w:tc>
          <w:tcPr>
            <w:tcW w:w="1376" w:type="dxa"/>
            <w:tcBorders>
              <w:left w:val="nil"/>
            </w:tcBorders>
          </w:tcPr>
          <w:p>
            <w:pPr>
              <w:pStyle w:val="14"/>
              <w:spacing w:before="0"/>
              <w:jc w:val="left"/>
              <w:rPr>
                <w:rFonts w:ascii="Times New Roman"/>
                <w:sz w:val="26"/>
              </w:rPr>
            </w:pPr>
          </w:p>
        </w:tc>
        <w:tc>
          <w:tcPr>
            <w:tcW w:w="1359" w:type="dxa"/>
          </w:tcPr>
          <w:p>
            <w:pPr>
              <w:pStyle w:val="14"/>
              <w:spacing w:before="3" w:line="398" w:lineRule="exact"/>
              <w:ind w:left="107" w:right="39" w:firstLine="91"/>
              <w:jc w:val="left"/>
              <w:rPr>
                <w:sz w:val="24"/>
              </w:rPr>
            </w:pPr>
            <w:r>
              <w:rPr>
                <w:sz w:val="24"/>
              </w:rPr>
              <w:t>人均年观影次（次）</w:t>
            </w:r>
          </w:p>
        </w:tc>
        <w:tc>
          <w:tcPr>
            <w:tcW w:w="1362" w:type="dxa"/>
          </w:tcPr>
          <w:p>
            <w:pPr>
              <w:pStyle w:val="14"/>
              <w:spacing w:before="81"/>
              <w:ind w:left="178" w:right="174"/>
              <w:rPr>
                <w:sz w:val="24"/>
              </w:rPr>
            </w:pPr>
            <w:r>
              <w:rPr>
                <w:sz w:val="24"/>
              </w:rPr>
              <w:t>平均票价</w:t>
            </w:r>
          </w:p>
          <w:p>
            <w:pPr>
              <w:pStyle w:val="14"/>
              <w:spacing w:before="91" w:line="301" w:lineRule="exact"/>
              <w:ind w:left="174" w:right="174"/>
              <w:rPr>
                <w:rFonts w:ascii="Times New Roman" w:eastAsia="Times New Roman"/>
                <w:sz w:val="24"/>
              </w:rPr>
            </w:pPr>
            <w:r>
              <w:rPr>
                <w:rFonts w:ascii="Times New Roman" w:eastAsia="Times New Roman"/>
                <w:sz w:val="24"/>
              </w:rPr>
              <w:t>(</w:t>
            </w:r>
            <w:r>
              <w:rPr>
                <w:sz w:val="24"/>
              </w:rPr>
              <w:t>美元</w:t>
            </w:r>
            <w:r>
              <w:rPr>
                <w:rFonts w:ascii="Times New Roman" w:eastAsia="Times New Roman"/>
                <w:sz w:val="24"/>
              </w:rPr>
              <w:t>)</w:t>
            </w:r>
          </w:p>
        </w:tc>
        <w:tc>
          <w:tcPr>
            <w:tcW w:w="1546" w:type="dxa"/>
          </w:tcPr>
          <w:p>
            <w:pPr>
              <w:pStyle w:val="14"/>
              <w:spacing w:before="3" w:line="398" w:lineRule="exact"/>
              <w:ind w:left="168" w:right="165"/>
              <w:jc w:val="left"/>
              <w:rPr>
                <w:sz w:val="24"/>
              </w:rPr>
            </w:pPr>
            <w:r>
              <w:rPr>
                <w:sz w:val="24"/>
              </w:rPr>
              <w:t>平均票价占月收入比重</w:t>
            </w:r>
          </w:p>
        </w:tc>
        <w:tc>
          <w:tcPr>
            <w:tcW w:w="1575" w:type="dxa"/>
            <w:tcBorders>
              <w:right w:val="nil"/>
            </w:tcBorders>
          </w:tcPr>
          <w:p>
            <w:pPr>
              <w:pStyle w:val="14"/>
              <w:spacing w:before="81"/>
              <w:ind w:left="164" w:right="166"/>
              <w:rPr>
                <w:sz w:val="24"/>
              </w:rPr>
            </w:pPr>
            <w:r>
              <w:rPr>
                <w:sz w:val="24"/>
              </w:rPr>
              <w:t>人口数</w:t>
            </w:r>
          </w:p>
          <w:p>
            <w:pPr>
              <w:pStyle w:val="14"/>
              <w:spacing w:before="91" w:line="301" w:lineRule="exact"/>
              <w:ind w:left="164" w:right="166"/>
              <w:rPr>
                <w:sz w:val="24"/>
              </w:rPr>
            </w:pPr>
            <w:r>
              <w:rPr>
                <w:sz w:val="24"/>
              </w:rPr>
              <w:t>（百万人）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0" w:hRule="atLeast"/>
        </w:trPr>
        <w:tc>
          <w:tcPr>
            <w:tcW w:w="1376" w:type="dxa"/>
            <w:tcBorders>
              <w:left w:val="nil"/>
            </w:tcBorders>
          </w:tcPr>
          <w:p>
            <w:pPr>
              <w:pStyle w:val="14"/>
              <w:spacing w:before="79" w:line="301" w:lineRule="exact"/>
              <w:ind w:left="438" w:right="413"/>
              <w:rPr>
                <w:sz w:val="24"/>
              </w:rPr>
            </w:pPr>
            <w:r>
              <w:rPr>
                <w:sz w:val="24"/>
              </w:rPr>
              <w:t>中国</w:t>
            </w:r>
          </w:p>
        </w:tc>
        <w:tc>
          <w:tcPr>
            <w:tcW w:w="1359" w:type="dxa"/>
          </w:tcPr>
          <w:p>
            <w:pPr>
              <w:pStyle w:val="14"/>
              <w:spacing w:before="95"/>
              <w:ind w:right="98"/>
              <w:jc w:val="right"/>
              <w:rPr>
                <w:rFonts w:ascii="Times New Roman"/>
                <w:sz w:val="24"/>
              </w:rPr>
            </w:pPr>
            <w:r>
              <w:rPr>
                <w:rFonts w:ascii="Times New Roman"/>
                <w:sz w:val="24"/>
              </w:rPr>
              <w:t>0.2</w:t>
            </w:r>
          </w:p>
        </w:tc>
        <w:tc>
          <w:tcPr>
            <w:tcW w:w="1362" w:type="dxa"/>
          </w:tcPr>
          <w:p>
            <w:pPr>
              <w:pStyle w:val="14"/>
              <w:spacing w:before="95"/>
              <w:ind w:right="100"/>
              <w:jc w:val="right"/>
              <w:rPr>
                <w:rFonts w:ascii="Times New Roman"/>
                <w:sz w:val="24"/>
              </w:rPr>
            </w:pPr>
            <w:r>
              <w:rPr>
                <w:rFonts w:ascii="Times New Roman"/>
                <w:sz w:val="24"/>
              </w:rPr>
              <w:t>5.30</w:t>
            </w:r>
          </w:p>
        </w:tc>
        <w:tc>
          <w:tcPr>
            <w:tcW w:w="1546" w:type="dxa"/>
          </w:tcPr>
          <w:p>
            <w:pPr>
              <w:pStyle w:val="14"/>
              <w:spacing w:before="95"/>
              <w:ind w:right="101"/>
              <w:jc w:val="right"/>
              <w:rPr>
                <w:rFonts w:ascii="Times New Roman"/>
                <w:sz w:val="24"/>
              </w:rPr>
            </w:pPr>
            <w:r>
              <w:rPr>
                <w:rFonts w:ascii="Times New Roman"/>
                <w:sz w:val="24"/>
              </w:rPr>
              <w:t>1/57</w:t>
            </w:r>
          </w:p>
        </w:tc>
        <w:tc>
          <w:tcPr>
            <w:tcW w:w="1575" w:type="dxa"/>
            <w:tcBorders>
              <w:right w:val="nil"/>
            </w:tcBorders>
          </w:tcPr>
          <w:p>
            <w:pPr>
              <w:pStyle w:val="14"/>
              <w:spacing w:before="95"/>
              <w:ind w:right="105"/>
              <w:jc w:val="right"/>
              <w:rPr>
                <w:rFonts w:ascii="Times New Roman"/>
                <w:sz w:val="24"/>
              </w:rPr>
            </w:pPr>
            <w:r>
              <w:rPr>
                <w:rFonts w:ascii="Times New Roman"/>
                <w:sz w:val="24"/>
              </w:rPr>
              <w:t>1341.41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0" w:hRule="atLeast"/>
        </w:trPr>
        <w:tc>
          <w:tcPr>
            <w:tcW w:w="1376" w:type="dxa"/>
            <w:tcBorders>
              <w:left w:val="nil"/>
            </w:tcBorders>
          </w:tcPr>
          <w:p>
            <w:pPr>
              <w:pStyle w:val="14"/>
              <w:spacing w:before="79" w:line="301" w:lineRule="exact"/>
              <w:ind w:left="438" w:right="413"/>
              <w:rPr>
                <w:sz w:val="24"/>
              </w:rPr>
            </w:pPr>
            <w:r>
              <w:rPr>
                <w:sz w:val="24"/>
              </w:rPr>
              <w:t>美国</w:t>
            </w:r>
          </w:p>
        </w:tc>
        <w:tc>
          <w:tcPr>
            <w:tcW w:w="1359" w:type="dxa"/>
          </w:tcPr>
          <w:p>
            <w:pPr>
              <w:pStyle w:val="14"/>
              <w:spacing w:before="95"/>
              <w:ind w:right="98"/>
              <w:jc w:val="right"/>
              <w:rPr>
                <w:rFonts w:ascii="Times New Roman"/>
                <w:sz w:val="24"/>
              </w:rPr>
            </w:pPr>
            <w:r>
              <w:rPr>
                <w:rFonts w:ascii="Times New Roman"/>
                <w:sz w:val="24"/>
              </w:rPr>
              <w:t>4.3</w:t>
            </w:r>
          </w:p>
        </w:tc>
        <w:tc>
          <w:tcPr>
            <w:tcW w:w="1362" w:type="dxa"/>
          </w:tcPr>
          <w:p>
            <w:pPr>
              <w:pStyle w:val="14"/>
              <w:spacing w:before="95"/>
              <w:ind w:right="100"/>
              <w:jc w:val="right"/>
              <w:rPr>
                <w:rFonts w:ascii="Times New Roman"/>
                <w:sz w:val="24"/>
              </w:rPr>
            </w:pPr>
            <w:r>
              <w:rPr>
                <w:rFonts w:ascii="Times New Roman"/>
                <w:sz w:val="24"/>
              </w:rPr>
              <w:t>7.89</w:t>
            </w:r>
          </w:p>
        </w:tc>
        <w:tc>
          <w:tcPr>
            <w:tcW w:w="1546" w:type="dxa"/>
          </w:tcPr>
          <w:p>
            <w:pPr>
              <w:pStyle w:val="14"/>
              <w:spacing w:before="95"/>
              <w:ind w:right="101"/>
              <w:jc w:val="right"/>
              <w:rPr>
                <w:rFonts w:ascii="Times New Roman"/>
                <w:sz w:val="24"/>
              </w:rPr>
            </w:pPr>
            <w:r>
              <w:rPr>
                <w:rFonts w:ascii="Times New Roman"/>
                <w:sz w:val="24"/>
              </w:rPr>
              <w:t>1/490</w:t>
            </w:r>
          </w:p>
        </w:tc>
        <w:tc>
          <w:tcPr>
            <w:tcW w:w="1575" w:type="dxa"/>
            <w:tcBorders>
              <w:right w:val="nil"/>
            </w:tcBorders>
          </w:tcPr>
          <w:p>
            <w:pPr>
              <w:pStyle w:val="14"/>
              <w:spacing w:before="95"/>
              <w:ind w:right="105"/>
              <w:jc w:val="right"/>
              <w:rPr>
                <w:rFonts w:ascii="Times New Roman"/>
                <w:sz w:val="24"/>
              </w:rPr>
            </w:pPr>
            <w:r>
              <w:rPr>
                <w:rFonts w:ascii="Times New Roman"/>
                <w:sz w:val="24"/>
              </w:rPr>
              <w:t>310.28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8" w:hRule="atLeast"/>
        </w:trPr>
        <w:tc>
          <w:tcPr>
            <w:tcW w:w="1376" w:type="dxa"/>
            <w:tcBorders>
              <w:left w:val="nil"/>
            </w:tcBorders>
          </w:tcPr>
          <w:p>
            <w:pPr>
              <w:pStyle w:val="14"/>
              <w:spacing w:before="79" w:line="299" w:lineRule="exact"/>
              <w:ind w:left="438" w:right="413"/>
              <w:rPr>
                <w:sz w:val="24"/>
              </w:rPr>
            </w:pPr>
            <w:r>
              <w:rPr>
                <w:sz w:val="24"/>
              </w:rPr>
              <w:t>韩国</w:t>
            </w:r>
          </w:p>
        </w:tc>
        <w:tc>
          <w:tcPr>
            <w:tcW w:w="1359" w:type="dxa"/>
          </w:tcPr>
          <w:p>
            <w:pPr>
              <w:pStyle w:val="14"/>
              <w:spacing w:before="95"/>
              <w:ind w:right="98"/>
              <w:jc w:val="right"/>
              <w:rPr>
                <w:rFonts w:ascii="Times New Roman"/>
                <w:sz w:val="24"/>
              </w:rPr>
            </w:pPr>
            <w:r>
              <w:rPr>
                <w:rFonts w:ascii="Times New Roman"/>
                <w:sz w:val="24"/>
              </w:rPr>
              <w:t>2.9</w:t>
            </w:r>
          </w:p>
        </w:tc>
        <w:tc>
          <w:tcPr>
            <w:tcW w:w="1362" w:type="dxa"/>
          </w:tcPr>
          <w:p>
            <w:pPr>
              <w:pStyle w:val="14"/>
              <w:spacing w:before="95"/>
              <w:ind w:right="100"/>
              <w:jc w:val="right"/>
              <w:rPr>
                <w:rFonts w:ascii="Times New Roman"/>
                <w:sz w:val="24"/>
              </w:rPr>
            </w:pPr>
            <w:r>
              <w:rPr>
                <w:rFonts w:ascii="Times New Roman"/>
                <w:sz w:val="24"/>
              </w:rPr>
              <w:t>7.00</w:t>
            </w:r>
          </w:p>
        </w:tc>
        <w:tc>
          <w:tcPr>
            <w:tcW w:w="1546" w:type="dxa"/>
          </w:tcPr>
          <w:p>
            <w:pPr>
              <w:pStyle w:val="14"/>
              <w:spacing w:before="95"/>
              <w:ind w:right="101"/>
              <w:jc w:val="right"/>
              <w:rPr>
                <w:rFonts w:ascii="Times New Roman"/>
                <w:sz w:val="24"/>
              </w:rPr>
            </w:pPr>
            <w:r>
              <w:rPr>
                <w:rFonts w:ascii="Times New Roman"/>
                <w:sz w:val="24"/>
              </w:rPr>
              <w:t>1/236</w:t>
            </w:r>
          </w:p>
        </w:tc>
        <w:tc>
          <w:tcPr>
            <w:tcW w:w="1575" w:type="dxa"/>
            <w:tcBorders>
              <w:right w:val="nil"/>
            </w:tcBorders>
          </w:tcPr>
          <w:p>
            <w:pPr>
              <w:pStyle w:val="14"/>
              <w:spacing w:before="95"/>
              <w:ind w:right="105"/>
              <w:jc w:val="right"/>
              <w:rPr>
                <w:rFonts w:ascii="Times New Roman"/>
                <w:sz w:val="24"/>
              </w:rPr>
            </w:pPr>
            <w:r>
              <w:rPr>
                <w:rFonts w:ascii="Times New Roman"/>
                <w:sz w:val="24"/>
              </w:rPr>
              <w:t>48.91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0" w:hRule="atLeast"/>
        </w:trPr>
        <w:tc>
          <w:tcPr>
            <w:tcW w:w="1376" w:type="dxa"/>
            <w:tcBorders>
              <w:left w:val="nil"/>
            </w:tcBorders>
          </w:tcPr>
          <w:p>
            <w:pPr>
              <w:pStyle w:val="14"/>
              <w:spacing w:before="81" w:line="299" w:lineRule="exact"/>
              <w:ind w:left="438" w:right="413"/>
              <w:rPr>
                <w:sz w:val="24"/>
              </w:rPr>
            </w:pPr>
            <w:r>
              <w:rPr>
                <w:sz w:val="24"/>
              </w:rPr>
              <w:t>日本</w:t>
            </w:r>
          </w:p>
        </w:tc>
        <w:tc>
          <w:tcPr>
            <w:tcW w:w="1359" w:type="dxa"/>
          </w:tcPr>
          <w:p>
            <w:pPr>
              <w:pStyle w:val="14"/>
              <w:spacing w:before="97"/>
              <w:ind w:right="98"/>
              <w:jc w:val="right"/>
              <w:rPr>
                <w:rFonts w:ascii="Times New Roman"/>
                <w:sz w:val="24"/>
              </w:rPr>
            </w:pPr>
            <w:r>
              <w:rPr>
                <w:rFonts w:ascii="Times New Roman"/>
                <w:sz w:val="24"/>
              </w:rPr>
              <w:t>1.4</w:t>
            </w:r>
          </w:p>
        </w:tc>
        <w:tc>
          <w:tcPr>
            <w:tcW w:w="1362" w:type="dxa"/>
          </w:tcPr>
          <w:p>
            <w:pPr>
              <w:pStyle w:val="14"/>
              <w:spacing w:before="97"/>
              <w:ind w:right="100"/>
              <w:jc w:val="right"/>
              <w:rPr>
                <w:rFonts w:ascii="Times New Roman"/>
                <w:sz w:val="24"/>
              </w:rPr>
            </w:pPr>
            <w:r>
              <w:rPr>
                <w:rFonts w:ascii="Times New Roman"/>
                <w:sz w:val="24"/>
              </w:rPr>
              <w:t>15.52</w:t>
            </w:r>
          </w:p>
        </w:tc>
        <w:tc>
          <w:tcPr>
            <w:tcW w:w="1546" w:type="dxa"/>
          </w:tcPr>
          <w:p>
            <w:pPr>
              <w:pStyle w:val="14"/>
              <w:spacing w:before="97"/>
              <w:ind w:right="101"/>
              <w:jc w:val="right"/>
              <w:rPr>
                <w:rFonts w:ascii="Times New Roman"/>
                <w:sz w:val="24"/>
              </w:rPr>
            </w:pPr>
            <w:r>
              <w:rPr>
                <w:rFonts w:ascii="Times New Roman"/>
                <w:sz w:val="24"/>
              </w:rPr>
              <w:t>1/204</w:t>
            </w:r>
          </w:p>
        </w:tc>
        <w:tc>
          <w:tcPr>
            <w:tcW w:w="1575" w:type="dxa"/>
            <w:tcBorders>
              <w:right w:val="nil"/>
            </w:tcBorders>
          </w:tcPr>
          <w:p>
            <w:pPr>
              <w:pStyle w:val="14"/>
              <w:spacing w:before="97"/>
              <w:ind w:right="105"/>
              <w:jc w:val="right"/>
              <w:rPr>
                <w:rFonts w:ascii="Times New Roman"/>
                <w:sz w:val="24"/>
              </w:rPr>
            </w:pPr>
            <w:r>
              <w:rPr>
                <w:rFonts w:ascii="Times New Roman"/>
                <w:sz w:val="24"/>
              </w:rPr>
              <w:t>127.37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0" w:hRule="atLeast"/>
        </w:trPr>
        <w:tc>
          <w:tcPr>
            <w:tcW w:w="1376" w:type="dxa"/>
            <w:tcBorders>
              <w:left w:val="nil"/>
            </w:tcBorders>
          </w:tcPr>
          <w:p>
            <w:pPr>
              <w:pStyle w:val="14"/>
              <w:spacing w:before="79" w:line="301" w:lineRule="exact"/>
              <w:ind w:left="438" w:right="413"/>
              <w:rPr>
                <w:sz w:val="24"/>
              </w:rPr>
            </w:pPr>
            <w:r>
              <w:rPr>
                <w:sz w:val="24"/>
              </w:rPr>
              <w:t>法国</w:t>
            </w:r>
          </w:p>
        </w:tc>
        <w:tc>
          <w:tcPr>
            <w:tcW w:w="1359" w:type="dxa"/>
          </w:tcPr>
          <w:p>
            <w:pPr>
              <w:pStyle w:val="14"/>
              <w:spacing w:before="95"/>
              <w:ind w:right="98"/>
              <w:jc w:val="right"/>
              <w:rPr>
                <w:rFonts w:ascii="Times New Roman"/>
                <w:sz w:val="24"/>
              </w:rPr>
            </w:pPr>
            <w:r>
              <w:rPr>
                <w:rFonts w:ascii="Times New Roman"/>
                <w:sz w:val="24"/>
              </w:rPr>
              <w:t>3.3</w:t>
            </w:r>
          </w:p>
        </w:tc>
        <w:tc>
          <w:tcPr>
            <w:tcW w:w="1362" w:type="dxa"/>
          </w:tcPr>
          <w:p>
            <w:pPr>
              <w:pStyle w:val="14"/>
              <w:spacing w:before="95"/>
              <w:ind w:right="100"/>
              <w:jc w:val="right"/>
              <w:rPr>
                <w:rFonts w:ascii="Times New Roman"/>
                <w:sz w:val="24"/>
              </w:rPr>
            </w:pPr>
            <w:r>
              <w:rPr>
                <w:rFonts w:ascii="Times New Roman"/>
                <w:sz w:val="24"/>
              </w:rPr>
              <w:t>8.63</w:t>
            </w:r>
          </w:p>
        </w:tc>
        <w:tc>
          <w:tcPr>
            <w:tcW w:w="1546" w:type="dxa"/>
          </w:tcPr>
          <w:p>
            <w:pPr>
              <w:pStyle w:val="14"/>
              <w:spacing w:before="95"/>
              <w:ind w:right="101"/>
              <w:jc w:val="right"/>
              <w:rPr>
                <w:rFonts w:ascii="Times New Roman"/>
                <w:sz w:val="24"/>
              </w:rPr>
            </w:pPr>
            <w:r>
              <w:rPr>
                <w:rFonts w:ascii="Times New Roman"/>
                <w:sz w:val="24"/>
              </w:rPr>
              <w:t>1/412</w:t>
            </w:r>
          </w:p>
        </w:tc>
        <w:tc>
          <w:tcPr>
            <w:tcW w:w="1575" w:type="dxa"/>
            <w:tcBorders>
              <w:right w:val="nil"/>
            </w:tcBorders>
          </w:tcPr>
          <w:p>
            <w:pPr>
              <w:pStyle w:val="14"/>
              <w:spacing w:before="95"/>
              <w:ind w:right="105"/>
              <w:jc w:val="right"/>
              <w:rPr>
                <w:rFonts w:ascii="Times New Roman"/>
                <w:sz w:val="24"/>
              </w:rPr>
            </w:pPr>
            <w:r>
              <w:rPr>
                <w:rFonts w:ascii="Times New Roman"/>
                <w:sz w:val="24"/>
              </w:rPr>
              <w:t>62.96</w:t>
            </w:r>
          </w:p>
        </w:tc>
      </w:tr>
    </w:tbl>
    <w:p>
      <w:pPr>
        <w:pStyle w:val="13"/>
        <w:numPr>
          <w:ilvl w:val="0"/>
          <w:numId w:val="9"/>
        </w:numPr>
        <w:tabs>
          <w:tab w:val="left" w:pos="1210"/>
        </w:tabs>
        <w:spacing w:before="121" w:after="0" w:line="240" w:lineRule="auto"/>
        <w:ind w:left="1209" w:right="6" w:hanging="1210"/>
        <w:jc w:val="left"/>
        <w:rPr>
          <w:sz w:val="28"/>
        </w:rPr>
      </w:pPr>
      <w:r>
        <w:rPr>
          <w:spacing w:val="-3"/>
          <w:sz w:val="28"/>
        </w:rPr>
        <w:t>表中人口第二少的国家，电影票平均价格高于表中几个国家？</w:t>
      </w:r>
    </w:p>
    <w:p>
      <w:pPr>
        <w:pStyle w:val="5"/>
        <w:tabs>
          <w:tab w:val="left" w:pos="4429"/>
        </w:tabs>
        <w:spacing w:before="142"/>
        <w:ind w:left="788"/>
      </w:pPr>
      <w:r>
        <w:t>A．0</w:t>
      </w:r>
      <w:r>
        <w:tab/>
      </w:r>
      <w:r>
        <w:t>B．1</w:t>
      </w:r>
    </w:p>
    <w:p>
      <w:pPr>
        <w:pStyle w:val="5"/>
        <w:tabs>
          <w:tab w:val="left" w:pos="4429"/>
        </w:tabs>
        <w:spacing w:before="141"/>
        <w:ind w:left="788"/>
      </w:pPr>
      <w:r>
        <w:t>C．2</w:t>
      </w:r>
      <w:r>
        <w:tab/>
      </w:r>
      <w:r>
        <w:t>D．3</w:t>
      </w:r>
    </w:p>
    <w:p>
      <w:pPr>
        <w:pStyle w:val="5"/>
        <w:spacing w:before="140"/>
        <w:ind w:left="788"/>
      </w:pPr>
      <w:r>
        <w:t>答案：D</w:t>
      </w:r>
    </w:p>
    <w:p>
      <w:pPr>
        <w:pStyle w:val="13"/>
        <w:numPr>
          <w:ilvl w:val="0"/>
          <w:numId w:val="9"/>
        </w:numPr>
        <w:tabs>
          <w:tab w:val="left" w:pos="1210"/>
        </w:tabs>
        <w:spacing w:before="143" w:after="0" w:line="240" w:lineRule="auto"/>
        <w:ind w:left="1209" w:right="0" w:hanging="422"/>
        <w:jc w:val="left"/>
        <w:rPr>
          <w:sz w:val="28"/>
        </w:rPr>
      </w:pPr>
      <w:r>
        <w:rPr>
          <w:spacing w:val="-15"/>
          <w:sz w:val="28"/>
        </w:rPr>
        <w:t xml:space="preserve">以下关于 </w:t>
      </w:r>
      <w:r>
        <w:rPr>
          <w:sz w:val="28"/>
        </w:rPr>
        <w:t>2010</w:t>
      </w:r>
      <w:r>
        <w:rPr>
          <w:spacing w:val="-10"/>
          <w:sz w:val="28"/>
        </w:rPr>
        <w:t xml:space="preserve"> 年表中各国电影市场的说法正确的是：</w:t>
      </w:r>
    </w:p>
    <w:p>
      <w:pPr>
        <w:pStyle w:val="13"/>
        <w:numPr>
          <w:ilvl w:val="1"/>
          <w:numId w:val="9"/>
        </w:numPr>
        <w:tabs>
          <w:tab w:val="left" w:pos="1210"/>
        </w:tabs>
        <w:spacing w:before="141" w:after="0" w:line="240" w:lineRule="auto"/>
        <w:ind w:left="1209" w:right="0" w:hanging="422"/>
        <w:jc w:val="left"/>
        <w:rPr>
          <w:sz w:val="28"/>
        </w:rPr>
      </w:pPr>
      <w:r>
        <w:rPr>
          <w:spacing w:val="-7"/>
          <w:sz w:val="28"/>
        </w:rPr>
        <w:t xml:space="preserve">美国人平均每年去电影院的次数比日本多 </w:t>
      </w:r>
      <w:r>
        <w:rPr>
          <w:sz w:val="28"/>
        </w:rPr>
        <w:t>3</w:t>
      </w:r>
      <w:r>
        <w:rPr>
          <w:spacing w:val="-36"/>
          <w:sz w:val="28"/>
        </w:rPr>
        <w:t xml:space="preserve"> 倍</w:t>
      </w:r>
    </w:p>
    <w:p>
      <w:pPr>
        <w:pStyle w:val="13"/>
        <w:numPr>
          <w:ilvl w:val="1"/>
          <w:numId w:val="9"/>
        </w:numPr>
        <w:tabs>
          <w:tab w:val="left" w:pos="1210"/>
        </w:tabs>
        <w:spacing w:before="140" w:after="0" w:line="333" w:lineRule="auto"/>
        <w:ind w:left="788" w:right="2753" w:firstLine="0"/>
        <w:jc w:val="left"/>
        <w:rPr>
          <w:sz w:val="28"/>
        </w:rPr>
      </w:pPr>
      <w:r>
        <w:rPr>
          <w:spacing w:val="-7"/>
          <w:sz w:val="28"/>
        </w:rPr>
        <w:t xml:space="preserve">日本的平均票价超过其他所有国家的 </w:t>
      </w:r>
      <w:r>
        <w:rPr>
          <w:sz w:val="28"/>
        </w:rPr>
        <w:t>2</w:t>
      </w:r>
      <w:r>
        <w:rPr>
          <w:spacing w:val="-20"/>
          <w:sz w:val="28"/>
        </w:rPr>
        <w:t xml:space="preserve"> 倍以上</w:t>
      </w:r>
      <w:r>
        <w:rPr>
          <w:sz w:val="28"/>
        </w:rPr>
        <w:t>C．韩国人每月把超过 1</w:t>
      </w:r>
      <w:r>
        <w:rPr>
          <w:spacing w:val="-2"/>
          <w:sz w:val="28"/>
        </w:rPr>
        <w:t>%的月收入用于看电影</w:t>
      </w:r>
      <w:r>
        <w:rPr>
          <w:sz w:val="28"/>
        </w:rPr>
        <w:t>D．</w:t>
      </w:r>
      <w:r>
        <w:rPr>
          <w:spacing w:val="-8"/>
          <w:sz w:val="28"/>
        </w:rPr>
        <w:t xml:space="preserve">法国的电影票平均比中国的贵 </w:t>
      </w:r>
      <w:r>
        <w:rPr>
          <w:sz w:val="28"/>
        </w:rPr>
        <w:t>50%以上</w:t>
      </w:r>
    </w:p>
    <w:p>
      <w:pPr>
        <w:pStyle w:val="5"/>
        <w:spacing w:before="4"/>
        <w:ind w:left="788"/>
      </w:pPr>
      <w:r>
        <w:t>答案：D</w:t>
      </w:r>
    </w:p>
    <w:p>
      <w:pPr>
        <w:pStyle w:val="3"/>
        <w:spacing w:before="11"/>
        <w:ind w:left="872"/>
      </w:pPr>
      <w:r>
        <w:t>⑷判断推理</w:t>
      </w:r>
    </w:p>
    <w:p>
      <w:pPr>
        <w:pStyle w:val="4"/>
        <w:spacing w:before="105" w:line="348" w:lineRule="auto"/>
        <w:ind w:right="265"/>
        <w:jc w:val="both"/>
      </w:pPr>
      <w:r>
        <w:rPr>
          <w:spacing w:val="3"/>
          <w:w w:val="95"/>
        </w:rPr>
        <w:t xml:space="preserve">主要测查应试人员对各种事物关系的分析推理能力，涉及对 图形、语词概念、事物关系和文字材料的理解、比较、组合、演 绎和归纳等。常见题型有图形推理、定义判断、类比推理、逻辑 </w:t>
      </w:r>
      <w:r>
        <w:rPr>
          <w:spacing w:val="3"/>
        </w:rPr>
        <w:t>判断等。</w:t>
      </w:r>
    </w:p>
    <w:p>
      <w:pPr>
        <w:spacing w:before="0" w:line="491" w:lineRule="exact"/>
        <w:ind w:left="872" w:right="0" w:firstLine="0"/>
        <w:jc w:val="left"/>
        <w:rPr>
          <w:rFonts w:hint="eastAsia" w:ascii="微软雅黑" w:eastAsia="微软雅黑"/>
          <w:b/>
          <w:sz w:val="32"/>
        </w:rPr>
      </w:pPr>
      <w:r>
        <w:rPr>
          <w:rFonts w:hint="eastAsia" w:ascii="微软雅黑" w:eastAsia="微软雅黑"/>
          <w:b/>
          <w:sz w:val="32"/>
        </w:rPr>
        <w:t>题型一：图形推理</w:t>
      </w:r>
    </w:p>
    <w:p>
      <w:pPr>
        <w:spacing w:after="0" w:line="491" w:lineRule="exact"/>
        <w:jc w:val="left"/>
        <w:rPr>
          <w:rFonts w:hint="eastAsia" w:ascii="微软雅黑" w:eastAsia="微软雅黑"/>
          <w:sz w:val="32"/>
        </w:rPr>
        <w:sectPr>
          <w:pgSz w:w="11910" w:h="16840"/>
          <w:pgMar w:top="1460" w:right="980" w:bottom="1160" w:left="1360" w:header="0" w:footer="960" w:gutter="0"/>
        </w:sectPr>
      </w:pPr>
    </w:p>
    <w:p>
      <w:pPr>
        <w:spacing w:before="30" w:line="348" w:lineRule="auto"/>
        <w:ind w:left="229" w:right="273" w:firstLine="640"/>
        <w:jc w:val="left"/>
        <w:rPr>
          <w:sz w:val="32"/>
        </w:rPr>
      </w:pPr>
      <w:r>
        <w:rPr>
          <w:spacing w:val="3"/>
          <w:w w:val="95"/>
          <w:sz w:val="32"/>
        </w:rPr>
        <w:t xml:space="preserve">每道题给出一套或两套图形，要求应试人员通过观察分析， </w:t>
      </w:r>
      <w:r>
        <w:rPr>
          <w:spacing w:val="3"/>
          <w:sz w:val="32"/>
        </w:rPr>
        <w:t>找出图形排列的规律，选出符合规律的一项。</w:t>
      </w:r>
    </w:p>
    <w:p>
      <w:pPr>
        <w:spacing w:before="0" w:line="484" w:lineRule="exact"/>
        <w:ind w:left="229" w:right="0" w:firstLine="0"/>
        <w:jc w:val="left"/>
        <w:rPr>
          <w:rFonts w:hint="eastAsia" w:ascii="Microsoft JhengHei" w:eastAsia="Microsoft JhengHei"/>
          <w:b/>
          <w:sz w:val="32"/>
        </w:rPr>
      </w:pPr>
      <w:r>
        <mc:AlternateContent>
          <mc:Choice Requires="wpg">
            <w:drawing>
              <wp:anchor distT="0" distB="0" distL="0" distR="0" simplePos="0" relativeHeight="251663360" behindDoc="1" locked="0" layoutInCell="1" allowOverlap="1">
                <wp:simplePos x="0" y="0"/>
                <wp:positionH relativeFrom="page">
                  <wp:posOffset>1498600</wp:posOffset>
                </wp:positionH>
                <wp:positionV relativeFrom="paragraph">
                  <wp:posOffset>353695</wp:posOffset>
                </wp:positionV>
                <wp:extent cx="3858895" cy="1127125"/>
                <wp:effectExtent l="0" t="0" r="8255" b="15875"/>
                <wp:wrapTopAndBottom/>
                <wp:docPr id="93" name="组合 34"/>
                <wp:cNvGraphicFramePr/>
                <a:graphic xmlns:a="http://schemas.openxmlformats.org/drawingml/2006/main">
                  <a:graphicData uri="http://schemas.microsoft.com/office/word/2010/wordprocessingGroup">
                    <wpg:wgp>
                      <wpg:cNvGrpSpPr/>
                      <wpg:grpSpPr>
                        <a:xfrm>
                          <a:off x="0" y="0"/>
                          <a:ext cx="3858895" cy="1127125"/>
                          <a:chOff x="2361" y="557"/>
                          <a:chExt cx="6077" cy="1775"/>
                        </a:xfrm>
                      </wpg:grpSpPr>
                      <wps:wsp>
                        <wps:cNvPr id="66" name="矩形 35"/>
                        <wps:cNvSpPr/>
                        <wps:spPr>
                          <a:xfrm>
                            <a:off x="2368" y="564"/>
                            <a:ext cx="2876" cy="820"/>
                          </a:xfrm>
                          <a:prstGeom prst="rect">
                            <a:avLst/>
                          </a:prstGeom>
                          <a:noFill/>
                          <a:ln w="9525" cap="flat" cmpd="sng">
                            <a:solidFill>
                              <a:srgbClr val="000000"/>
                            </a:solidFill>
                            <a:prstDash val="solid"/>
                            <a:miter/>
                            <a:headEnd type="none" w="med" len="med"/>
                            <a:tailEnd type="none" w="med" len="med"/>
                          </a:ln>
                        </wps:spPr>
                        <wps:bodyPr upright="1"/>
                      </wps:wsp>
                      <wps:wsp>
                        <wps:cNvPr id="67" name="直线 36"/>
                        <wps:cNvSpPr/>
                        <wps:spPr>
                          <a:xfrm>
                            <a:off x="2608" y="937"/>
                            <a:ext cx="271" cy="0"/>
                          </a:xfrm>
                          <a:prstGeom prst="line">
                            <a:avLst/>
                          </a:prstGeom>
                          <a:ln w="77470" cap="flat" cmpd="sng">
                            <a:solidFill>
                              <a:srgbClr val="000000"/>
                            </a:solidFill>
                            <a:prstDash val="solid"/>
                            <a:headEnd type="none" w="med" len="med"/>
                            <a:tailEnd type="none" w="med" len="med"/>
                          </a:ln>
                        </wps:spPr>
                        <wps:bodyPr upright="1"/>
                      </wps:wsp>
                      <wps:wsp>
                        <wps:cNvPr id="68" name="矩形 37"/>
                        <wps:cNvSpPr/>
                        <wps:spPr>
                          <a:xfrm>
                            <a:off x="2608" y="875"/>
                            <a:ext cx="271" cy="122"/>
                          </a:xfrm>
                          <a:prstGeom prst="rect">
                            <a:avLst/>
                          </a:prstGeom>
                          <a:noFill/>
                          <a:ln w="9525" cap="flat" cmpd="sng">
                            <a:solidFill>
                              <a:srgbClr val="000000"/>
                            </a:solidFill>
                            <a:prstDash val="solid"/>
                            <a:miter/>
                            <a:headEnd type="none" w="med" len="med"/>
                            <a:tailEnd type="none" w="med" len="med"/>
                          </a:ln>
                        </wps:spPr>
                        <wps:bodyPr upright="1"/>
                      </wps:wsp>
                      <wps:wsp>
                        <wps:cNvPr id="69" name="矩形 38"/>
                        <wps:cNvSpPr/>
                        <wps:spPr>
                          <a:xfrm>
                            <a:off x="2608" y="744"/>
                            <a:ext cx="271" cy="122"/>
                          </a:xfrm>
                          <a:prstGeom prst="rect">
                            <a:avLst/>
                          </a:prstGeom>
                          <a:noFill/>
                          <a:ln w="9525" cap="flat" cmpd="sng">
                            <a:solidFill>
                              <a:srgbClr val="000000"/>
                            </a:solidFill>
                            <a:prstDash val="solid"/>
                            <a:miter/>
                            <a:headEnd type="none" w="med" len="med"/>
                            <a:tailEnd type="none" w="med" len="med"/>
                          </a:ln>
                        </wps:spPr>
                        <wps:bodyPr upright="1"/>
                      </wps:wsp>
                      <wps:wsp>
                        <wps:cNvPr id="70" name="直线 39"/>
                        <wps:cNvSpPr/>
                        <wps:spPr>
                          <a:xfrm>
                            <a:off x="2879" y="1053"/>
                            <a:ext cx="271" cy="0"/>
                          </a:xfrm>
                          <a:prstGeom prst="line">
                            <a:avLst/>
                          </a:prstGeom>
                          <a:ln w="77470" cap="flat" cmpd="sng">
                            <a:solidFill>
                              <a:srgbClr val="000000"/>
                            </a:solidFill>
                            <a:prstDash val="solid"/>
                            <a:headEnd type="none" w="med" len="med"/>
                            <a:tailEnd type="none" w="med" len="med"/>
                          </a:ln>
                        </wps:spPr>
                        <wps:bodyPr upright="1"/>
                      </wps:wsp>
                      <wps:wsp>
                        <wps:cNvPr id="71" name="矩形 40"/>
                        <wps:cNvSpPr/>
                        <wps:spPr>
                          <a:xfrm>
                            <a:off x="2879" y="991"/>
                            <a:ext cx="271" cy="122"/>
                          </a:xfrm>
                          <a:prstGeom prst="rect">
                            <a:avLst/>
                          </a:prstGeom>
                          <a:noFill/>
                          <a:ln w="9525" cap="flat" cmpd="sng">
                            <a:solidFill>
                              <a:srgbClr val="000000"/>
                            </a:solidFill>
                            <a:prstDash val="solid"/>
                            <a:miter/>
                            <a:headEnd type="none" w="med" len="med"/>
                            <a:tailEnd type="none" w="med" len="med"/>
                          </a:ln>
                        </wps:spPr>
                        <wps:bodyPr upright="1"/>
                      </wps:wsp>
                      <wps:wsp>
                        <wps:cNvPr id="72" name="矩形 41"/>
                        <wps:cNvSpPr/>
                        <wps:spPr>
                          <a:xfrm>
                            <a:off x="2879" y="1122"/>
                            <a:ext cx="271" cy="122"/>
                          </a:xfrm>
                          <a:prstGeom prst="rect">
                            <a:avLst/>
                          </a:prstGeom>
                          <a:noFill/>
                          <a:ln w="9525" cap="flat" cmpd="sng">
                            <a:solidFill>
                              <a:srgbClr val="000000"/>
                            </a:solidFill>
                            <a:prstDash val="solid"/>
                            <a:miter/>
                            <a:headEnd type="none" w="med" len="med"/>
                            <a:tailEnd type="none" w="med" len="med"/>
                          </a:ln>
                        </wps:spPr>
                        <wps:bodyPr upright="1"/>
                      </wps:wsp>
                      <wps:wsp>
                        <wps:cNvPr id="73" name="直线 42"/>
                        <wps:cNvSpPr/>
                        <wps:spPr>
                          <a:xfrm>
                            <a:off x="3546" y="1027"/>
                            <a:ext cx="283" cy="0"/>
                          </a:xfrm>
                          <a:prstGeom prst="line">
                            <a:avLst/>
                          </a:prstGeom>
                          <a:ln w="77470" cap="flat" cmpd="sng">
                            <a:solidFill>
                              <a:srgbClr val="000000"/>
                            </a:solidFill>
                            <a:prstDash val="solid"/>
                            <a:headEnd type="none" w="med" len="med"/>
                            <a:tailEnd type="none" w="med" len="med"/>
                          </a:ln>
                        </wps:spPr>
                        <wps:bodyPr upright="1"/>
                      </wps:wsp>
                      <wps:wsp>
                        <wps:cNvPr id="74" name="矩形 43"/>
                        <wps:cNvSpPr/>
                        <wps:spPr>
                          <a:xfrm>
                            <a:off x="3546" y="965"/>
                            <a:ext cx="283" cy="122"/>
                          </a:xfrm>
                          <a:prstGeom prst="rect">
                            <a:avLst/>
                          </a:prstGeom>
                          <a:noFill/>
                          <a:ln w="9525" cap="flat" cmpd="sng">
                            <a:solidFill>
                              <a:srgbClr val="000000"/>
                            </a:solidFill>
                            <a:prstDash val="solid"/>
                            <a:miter/>
                            <a:headEnd type="none" w="med" len="med"/>
                            <a:tailEnd type="none" w="med" len="med"/>
                          </a:ln>
                        </wps:spPr>
                        <wps:bodyPr upright="1"/>
                      </wps:wsp>
                      <wps:wsp>
                        <wps:cNvPr id="75" name="矩形 44"/>
                        <wps:cNvSpPr/>
                        <wps:spPr>
                          <a:xfrm>
                            <a:off x="3546" y="834"/>
                            <a:ext cx="283" cy="122"/>
                          </a:xfrm>
                          <a:prstGeom prst="rect">
                            <a:avLst/>
                          </a:prstGeom>
                          <a:noFill/>
                          <a:ln w="9525" cap="flat" cmpd="sng">
                            <a:solidFill>
                              <a:srgbClr val="000000"/>
                            </a:solidFill>
                            <a:prstDash val="solid"/>
                            <a:miter/>
                            <a:headEnd type="none" w="med" len="med"/>
                            <a:tailEnd type="none" w="med" len="med"/>
                          </a:ln>
                        </wps:spPr>
                        <wps:bodyPr upright="1"/>
                      </wps:wsp>
                      <wps:wsp>
                        <wps:cNvPr id="76" name="直线 45"/>
                        <wps:cNvSpPr/>
                        <wps:spPr>
                          <a:xfrm>
                            <a:off x="3829" y="896"/>
                            <a:ext cx="283" cy="0"/>
                          </a:xfrm>
                          <a:prstGeom prst="line">
                            <a:avLst/>
                          </a:prstGeom>
                          <a:ln w="77470" cap="flat" cmpd="sng">
                            <a:solidFill>
                              <a:srgbClr val="000000"/>
                            </a:solidFill>
                            <a:prstDash val="solid"/>
                            <a:headEnd type="none" w="med" len="med"/>
                            <a:tailEnd type="none" w="med" len="med"/>
                          </a:ln>
                        </wps:spPr>
                        <wps:bodyPr upright="1"/>
                      </wps:wsp>
                      <wps:wsp>
                        <wps:cNvPr id="77" name="矩形 46"/>
                        <wps:cNvSpPr/>
                        <wps:spPr>
                          <a:xfrm>
                            <a:off x="3829" y="834"/>
                            <a:ext cx="283" cy="122"/>
                          </a:xfrm>
                          <a:prstGeom prst="rect">
                            <a:avLst/>
                          </a:prstGeom>
                          <a:noFill/>
                          <a:ln w="9525" cap="flat" cmpd="sng">
                            <a:solidFill>
                              <a:srgbClr val="000000"/>
                            </a:solidFill>
                            <a:prstDash val="solid"/>
                            <a:miter/>
                            <a:headEnd type="none" w="med" len="med"/>
                            <a:tailEnd type="none" w="med" len="med"/>
                          </a:ln>
                        </wps:spPr>
                        <wps:bodyPr upright="1"/>
                      </wps:wsp>
                      <wps:wsp>
                        <wps:cNvPr id="78" name="矩形 47"/>
                        <wps:cNvSpPr/>
                        <wps:spPr>
                          <a:xfrm>
                            <a:off x="3829" y="965"/>
                            <a:ext cx="283" cy="122"/>
                          </a:xfrm>
                          <a:prstGeom prst="rect">
                            <a:avLst/>
                          </a:prstGeom>
                          <a:noFill/>
                          <a:ln w="9525" cap="flat" cmpd="sng">
                            <a:solidFill>
                              <a:srgbClr val="000000"/>
                            </a:solidFill>
                            <a:prstDash val="solid"/>
                            <a:miter/>
                            <a:headEnd type="none" w="med" len="med"/>
                            <a:tailEnd type="none" w="med" len="med"/>
                          </a:ln>
                        </wps:spPr>
                        <wps:bodyPr upright="1"/>
                      </wps:wsp>
                      <wps:wsp>
                        <wps:cNvPr id="79" name="直线 48"/>
                        <wps:cNvSpPr/>
                        <wps:spPr>
                          <a:xfrm>
                            <a:off x="4412" y="1161"/>
                            <a:ext cx="272" cy="0"/>
                          </a:xfrm>
                          <a:prstGeom prst="line">
                            <a:avLst/>
                          </a:prstGeom>
                          <a:ln w="81915" cap="flat" cmpd="sng">
                            <a:solidFill>
                              <a:srgbClr val="000000"/>
                            </a:solidFill>
                            <a:prstDash val="solid"/>
                            <a:headEnd type="none" w="med" len="med"/>
                            <a:tailEnd type="none" w="med" len="med"/>
                          </a:ln>
                        </wps:spPr>
                        <wps:bodyPr upright="1"/>
                      </wps:wsp>
                      <wps:wsp>
                        <wps:cNvPr id="80" name="矩形 49"/>
                        <wps:cNvSpPr/>
                        <wps:spPr>
                          <a:xfrm>
                            <a:off x="4412" y="1096"/>
                            <a:ext cx="272" cy="129"/>
                          </a:xfrm>
                          <a:prstGeom prst="rect">
                            <a:avLst/>
                          </a:prstGeom>
                          <a:noFill/>
                          <a:ln w="9525" cap="flat" cmpd="sng">
                            <a:solidFill>
                              <a:srgbClr val="000000"/>
                            </a:solidFill>
                            <a:prstDash val="solid"/>
                            <a:miter/>
                            <a:headEnd type="none" w="med" len="med"/>
                            <a:tailEnd type="none" w="med" len="med"/>
                          </a:ln>
                        </wps:spPr>
                        <wps:bodyPr upright="1"/>
                      </wps:wsp>
                      <wps:wsp>
                        <wps:cNvPr id="81" name="矩形 50"/>
                        <wps:cNvSpPr/>
                        <wps:spPr>
                          <a:xfrm>
                            <a:off x="4412" y="958"/>
                            <a:ext cx="272" cy="129"/>
                          </a:xfrm>
                          <a:prstGeom prst="rect">
                            <a:avLst/>
                          </a:prstGeom>
                          <a:noFill/>
                          <a:ln w="9525" cap="flat" cmpd="sng">
                            <a:solidFill>
                              <a:srgbClr val="000000"/>
                            </a:solidFill>
                            <a:prstDash val="solid"/>
                            <a:miter/>
                            <a:headEnd type="none" w="med" len="med"/>
                            <a:tailEnd type="none" w="med" len="med"/>
                          </a:ln>
                        </wps:spPr>
                        <wps:bodyPr upright="1"/>
                      </wps:wsp>
                      <wps:wsp>
                        <wps:cNvPr id="82" name="直线 51"/>
                        <wps:cNvSpPr/>
                        <wps:spPr>
                          <a:xfrm>
                            <a:off x="4684" y="770"/>
                            <a:ext cx="271" cy="0"/>
                          </a:xfrm>
                          <a:prstGeom prst="line">
                            <a:avLst/>
                          </a:prstGeom>
                          <a:ln w="81915" cap="flat" cmpd="sng">
                            <a:solidFill>
                              <a:srgbClr val="000000"/>
                            </a:solidFill>
                            <a:prstDash val="solid"/>
                            <a:headEnd type="none" w="med" len="med"/>
                            <a:tailEnd type="none" w="med" len="med"/>
                          </a:ln>
                        </wps:spPr>
                        <wps:bodyPr upright="1"/>
                      </wps:wsp>
                      <wps:wsp>
                        <wps:cNvPr id="83" name="矩形 52"/>
                        <wps:cNvSpPr/>
                        <wps:spPr>
                          <a:xfrm>
                            <a:off x="4684" y="705"/>
                            <a:ext cx="271" cy="129"/>
                          </a:xfrm>
                          <a:prstGeom prst="rect">
                            <a:avLst/>
                          </a:prstGeom>
                          <a:noFill/>
                          <a:ln w="9525" cap="flat" cmpd="sng">
                            <a:solidFill>
                              <a:srgbClr val="000000"/>
                            </a:solidFill>
                            <a:prstDash val="solid"/>
                            <a:miter/>
                            <a:headEnd type="none" w="med" len="med"/>
                            <a:tailEnd type="none" w="med" len="med"/>
                          </a:ln>
                        </wps:spPr>
                        <wps:bodyPr upright="1"/>
                      </wps:wsp>
                      <wps:wsp>
                        <wps:cNvPr id="84" name="矩形 53"/>
                        <wps:cNvSpPr/>
                        <wps:spPr>
                          <a:xfrm>
                            <a:off x="4684" y="843"/>
                            <a:ext cx="271" cy="129"/>
                          </a:xfrm>
                          <a:prstGeom prst="rect">
                            <a:avLst/>
                          </a:prstGeom>
                          <a:noFill/>
                          <a:ln w="9525" cap="flat" cmpd="sng">
                            <a:solidFill>
                              <a:srgbClr val="000000"/>
                            </a:solidFill>
                            <a:prstDash val="solid"/>
                            <a:miter/>
                            <a:headEnd type="none" w="med" len="med"/>
                            <a:tailEnd type="none" w="med" len="med"/>
                          </a:ln>
                        </wps:spPr>
                        <wps:bodyPr upright="1"/>
                      </wps:wsp>
                      <wps:wsp>
                        <wps:cNvPr id="85" name="矩形 54"/>
                        <wps:cNvSpPr/>
                        <wps:spPr>
                          <a:xfrm>
                            <a:off x="3298" y="1450"/>
                            <a:ext cx="4047" cy="874"/>
                          </a:xfrm>
                          <a:prstGeom prst="rect">
                            <a:avLst/>
                          </a:prstGeom>
                          <a:noFill/>
                          <a:ln w="9525" cap="flat" cmpd="sng">
                            <a:solidFill>
                              <a:srgbClr val="000000"/>
                            </a:solidFill>
                            <a:prstDash val="solid"/>
                            <a:miter/>
                            <a:headEnd type="none" w="med" len="med"/>
                            <a:tailEnd type="none" w="med" len="med"/>
                          </a:ln>
                        </wps:spPr>
                        <wps:bodyPr upright="1"/>
                      </wps:wsp>
                      <pic:pic xmlns:pic="http://schemas.openxmlformats.org/drawingml/2006/picture">
                        <pic:nvPicPr>
                          <pic:cNvPr id="86" name="图片 55"/>
                          <pic:cNvPicPr>
                            <a:picLocks noChangeAspect="1"/>
                          </pic:cNvPicPr>
                        </pic:nvPicPr>
                        <pic:blipFill>
                          <a:blip r:embed="rId9"/>
                          <a:stretch>
                            <a:fillRect/>
                          </a:stretch>
                        </pic:blipFill>
                        <pic:spPr>
                          <a:xfrm>
                            <a:off x="4536" y="1591"/>
                            <a:ext cx="522" cy="675"/>
                          </a:xfrm>
                          <a:prstGeom prst="rect">
                            <a:avLst/>
                          </a:prstGeom>
                          <a:noFill/>
                          <a:ln>
                            <a:noFill/>
                          </a:ln>
                        </pic:spPr>
                      </pic:pic>
                      <pic:pic xmlns:pic="http://schemas.openxmlformats.org/drawingml/2006/picture">
                        <pic:nvPicPr>
                          <pic:cNvPr id="87" name="图片 56"/>
                          <pic:cNvPicPr>
                            <a:picLocks noChangeAspect="1"/>
                          </pic:cNvPicPr>
                        </pic:nvPicPr>
                        <pic:blipFill>
                          <a:blip r:embed="rId10"/>
                          <a:stretch>
                            <a:fillRect/>
                          </a:stretch>
                        </pic:blipFill>
                        <pic:spPr>
                          <a:xfrm>
                            <a:off x="3612" y="1591"/>
                            <a:ext cx="521" cy="676"/>
                          </a:xfrm>
                          <a:prstGeom prst="rect">
                            <a:avLst/>
                          </a:prstGeom>
                          <a:noFill/>
                          <a:ln>
                            <a:noFill/>
                          </a:ln>
                        </pic:spPr>
                      </pic:pic>
                      <pic:pic xmlns:pic="http://schemas.openxmlformats.org/drawingml/2006/picture">
                        <pic:nvPicPr>
                          <pic:cNvPr id="88" name="图片 57"/>
                          <pic:cNvPicPr>
                            <a:picLocks noChangeAspect="1"/>
                          </pic:cNvPicPr>
                        </pic:nvPicPr>
                        <pic:blipFill>
                          <a:blip r:embed="rId11"/>
                          <a:stretch>
                            <a:fillRect/>
                          </a:stretch>
                        </pic:blipFill>
                        <pic:spPr>
                          <a:xfrm>
                            <a:off x="6425" y="1577"/>
                            <a:ext cx="503" cy="676"/>
                          </a:xfrm>
                          <a:prstGeom prst="rect">
                            <a:avLst/>
                          </a:prstGeom>
                          <a:noFill/>
                          <a:ln>
                            <a:noFill/>
                          </a:ln>
                        </pic:spPr>
                      </pic:pic>
                      <pic:pic xmlns:pic="http://schemas.openxmlformats.org/drawingml/2006/picture">
                        <pic:nvPicPr>
                          <pic:cNvPr id="89" name="图片 58"/>
                          <pic:cNvPicPr>
                            <a:picLocks noChangeAspect="1"/>
                          </pic:cNvPicPr>
                        </pic:nvPicPr>
                        <pic:blipFill>
                          <a:blip r:embed="rId12"/>
                          <a:stretch>
                            <a:fillRect/>
                          </a:stretch>
                        </pic:blipFill>
                        <pic:spPr>
                          <a:xfrm>
                            <a:off x="5490" y="1591"/>
                            <a:ext cx="503" cy="662"/>
                          </a:xfrm>
                          <a:prstGeom prst="rect">
                            <a:avLst/>
                          </a:prstGeom>
                          <a:noFill/>
                          <a:ln>
                            <a:noFill/>
                          </a:ln>
                        </pic:spPr>
                      </pic:pic>
                      <pic:pic xmlns:pic="http://schemas.openxmlformats.org/drawingml/2006/picture">
                        <pic:nvPicPr>
                          <pic:cNvPr id="90" name="图片 59"/>
                          <pic:cNvPicPr>
                            <a:picLocks noChangeAspect="1"/>
                          </pic:cNvPicPr>
                        </pic:nvPicPr>
                        <pic:blipFill>
                          <a:blip r:embed="rId13"/>
                          <a:stretch>
                            <a:fillRect/>
                          </a:stretch>
                        </pic:blipFill>
                        <pic:spPr>
                          <a:xfrm>
                            <a:off x="5638" y="633"/>
                            <a:ext cx="467" cy="660"/>
                          </a:xfrm>
                          <a:prstGeom prst="rect">
                            <a:avLst/>
                          </a:prstGeom>
                          <a:noFill/>
                          <a:ln>
                            <a:noFill/>
                          </a:ln>
                        </pic:spPr>
                      </pic:pic>
                      <pic:pic xmlns:pic="http://schemas.openxmlformats.org/drawingml/2006/picture">
                        <pic:nvPicPr>
                          <pic:cNvPr id="91" name="图片 60"/>
                          <pic:cNvPicPr>
                            <a:picLocks noChangeAspect="1"/>
                          </pic:cNvPicPr>
                        </pic:nvPicPr>
                        <pic:blipFill>
                          <a:blip r:embed="rId14"/>
                          <a:stretch>
                            <a:fillRect/>
                          </a:stretch>
                        </pic:blipFill>
                        <pic:spPr>
                          <a:xfrm>
                            <a:off x="6660" y="827"/>
                            <a:ext cx="474" cy="360"/>
                          </a:xfrm>
                          <a:prstGeom prst="rect">
                            <a:avLst/>
                          </a:prstGeom>
                          <a:noFill/>
                          <a:ln>
                            <a:noFill/>
                          </a:ln>
                        </pic:spPr>
                      </pic:pic>
                      <wps:wsp>
                        <wps:cNvPr id="92" name="文本框 61"/>
                        <wps:cNvSpPr txBox="1"/>
                        <wps:spPr>
                          <a:xfrm>
                            <a:off x="5353" y="564"/>
                            <a:ext cx="3077" cy="820"/>
                          </a:xfrm>
                          <a:prstGeom prst="rect">
                            <a:avLst/>
                          </a:prstGeom>
                          <a:noFill/>
                          <a:ln w="9525" cap="flat" cmpd="sng">
                            <a:solidFill>
                              <a:srgbClr val="000000"/>
                            </a:solidFill>
                            <a:prstDash val="solid"/>
                            <a:miter/>
                            <a:headEnd type="none" w="med" len="med"/>
                            <a:tailEnd type="none" w="med" len="med"/>
                          </a:ln>
                        </wps:spPr>
                        <wps:txbx>
                          <w:txbxContent>
                            <w:p>
                              <w:pPr>
                                <w:spacing w:before="209"/>
                                <w:ind w:left="0" w:right="512" w:firstLine="0"/>
                                <w:jc w:val="right"/>
                                <w:rPr>
                                  <w:rFonts w:ascii="Times New Roman"/>
                                  <w:sz w:val="44"/>
                                </w:rPr>
                              </w:pPr>
                              <w:r>
                                <w:rPr>
                                  <w:rFonts w:ascii="Times New Roman"/>
                                  <w:w w:val="99"/>
                                  <w:sz w:val="44"/>
                                </w:rPr>
                                <w:t>?</w:t>
                              </w:r>
                            </w:p>
                          </w:txbxContent>
                        </wps:txbx>
                        <wps:bodyPr lIns="0" tIns="0" rIns="0" bIns="0" upright="1"/>
                      </wps:wsp>
                    </wpg:wgp>
                  </a:graphicData>
                </a:graphic>
              </wp:anchor>
            </w:drawing>
          </mc:Choice>
          <mc:Fallback>
            <w:pict>
              <v:group id="组合 34" o:spid="_x0000_s1026" o:spt="203" style="position:absolute;left:0pt;margin-left:118pt;margin-top:27.85pt;height:88.75pt;width:303.85pt;mso-position-horizontal-relative:page;mso-wrap-distance-bottom:0pt;mso-wrap-distance-top:0pt;z-index:-251653120;mso-width-relative:page;mso-height-relative:page;" coordorigin="2361,557" coordsize="6077,1775" o:gfxdata="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">
                <o:lock v:ext="edit" aspectratio="f"/>
                <v:rect id="矩形 35" o:spid="_x0000_s1026" o:spt="1" style="position:absolute;left:2368;top:564;height:820;width:2876;" filled="f" stroked="t" coordsize="21600,21600" o:gfxdata="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3TWTN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line id="直线 36" o:spid="_x0000_s1026" o:spt="20" style="position:absolute;left:2608;top:937;height:0;width:271;" filled="f" stroked="t" coordsize="21600,21600" o:gfxdata="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5WpH74A&#10;AADbAAAADwAAAAAAAAABACAAAAAiAAAAZHJzL2Rvd25yZXYueG1sUEsBAhQAFAAAAAgAh07iQDMv&#10;BZ47AAAAOQAAABAAAAAAAAAAAQAgAAAADQEAAGRycy9zaGFwZXhtbC54bWxQSwUGAAAAAAYABgBb&#10;AQAAtwMAAAAA&#10;">
                  <v:fill on="f" focussize="0,0"/>
                  <v:stroke weight="6.1pt" color="#000000" joinstyle="round"/>
                  <v:imagedata o:title=""/>
                  <o:lock v:ext="edit" aspectratio="f"/>
                </v:line>
                <v:rect id="矩形 37" o:spid="_x0000_s1026" o:spt="1" style="position:absolute;left:2608;top:875;height:122;width:271;" filled="f" stroked="t" coordsize="21600,21600" o:gfxdata="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meVSS5AAAA2wAA&#10;AA8AAAAAAAAAAQAgAAAAIgAAAGRycy9kb3ducmV2LnhtbFBLAQIUABQAAAAIAIdO4kAzLwWeOwAA&#10;ADkAAAAQAAAAAAAAAAEAIAAAAAgBAABkcnMvc2hhcGV4bWwueG1sUEsFBgAAAAAGAAYAWwEAALID&#10;AAAAAA==&#10;">
                  <v:fill on="f" focussize="0,0"/>
                  <v:stroke color="#000000" joinstyle="miter"/>
                  <v:imagedata o:title=""/>
                  <o:lock v:ext="edit" aspectratio="f"/>
                </v:rect>
                <v:rect id="矩形 38" o:spid="_x0000_s1026" o:spt="1" style="position:absolute;left:2608;top:744;height:122;width:271;" filled="f" stroked="t" coordsize="21600,21600" o:gfxdata="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0vC/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line id="直线 39" o:spid="_x0000_s1026" o:spt="20" style="position:absolute;left:2879;top:1053;height:0;width:271;" filled="f" stroked="t" coordsize="21600,21600" o:gfxdata="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hpae2ugAAANsA&#10;AAAPAAAAAAAAAAEAIAAAACIAAABkcnMvZG93bnJldi54bWxQSwECFAAUAAAACACHTuJAMy8FnjsA&#10;AAA5AAAAEAAAAAAAAAABACAAAAAJAQAAZHJzL3NoYXBleG1sLnhtbFBLBQYAAAAABgAGAFsBAACz&#10;AwAAAAA=&#10;">
                  <v:fill on="f" focussize="0,0"/>
                  <v:stroke weight="6.1pt" color="#000000" joinstyle="round"/>
                  <v:imagedata o:title=""/>
                  <o:lock v:ext="edit" aspectratio="f"/>
                </v:line>
                <v:rect id="矩形 40" o:spid="_x0000_s1026" o:spt="1" style="position:absolute;left:2879;top:991;height:122;width:271;" filled="f" stroked="t" coordsize="21600,21600" o:gfxdata="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fWpk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rect id="矩形 41" o:spid="_x0000_s1026" o:spt="1" style="position:absolute;left:2879;top:1122;height:122;width:271;" filled="f" stroked="t" coordsize="21600,21600" o:gfxdata="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r/QT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line id="直线 42" o:spid="_x0000_s1026" o:spt="20" style="position:absolute;left:3546;top:1027;height:0;width:283;" filled="f" stroked="t" coordsize="21600,21600" o:gfxdata="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F3OcG/&#10;AAAA2wAAAA8AAAAAAAAAAQAgAAAAIgAAAGRycy9kb3ducmV2LnhtbFBLAQIUABQAAAAIAIdO4kAz&#10;LwWeOwAAADkAAAAQAAAAAAAAAAEAIAAAAA4BAABkcnMvc2hhcGV4bWwueG1sUEsFBgAAAAAGAAYA&#10;WwEAALgDAAAAAA==&#10;">
                  <v:fill on="f" focussize="0,0"/>
                  <v:stroke weight="6.1pt" color="#000000" joinstyle="round"/>
                  <v:imagedata o:title=""/>
                  <o:lock v:ext="edit" aspectratio="f"/>
                </v:line>
                <v:rect id="矩形 43" o:spid="_x0000_s1026" o:spt="1" style="position:absolute;left:3546;top:965;height:122;width:283;" filled="f" stroked="t" coordsize="21600,21600" o:gfxdata="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Csn8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rect id="矩形 44" o:spid="_x0000_s1026" o:spt="1" style="position:absolute;left:3546;top:834;height:122;width:283;" filled="f" stroked="t" coordsize="21600,21600" o:gfxdata="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kZsZ7sAAADb&#10;AAAADwAAAAAAAAABACAAAAAiAAAAZHJzL2Rvd25yZXYueG1sUEsBAhQAFAAAAAgAh07iQDMvBZ47&#10;AAAAOQAAABAAAAAAAAAAAQAgAAAACgEAAGRycy9zaGFwZXhtbC54bWxQSwUGAAAAAAYABgBbAQAA&#10;tAMAAAAA&#10;">
                  <v:fill on="f" focussize="0,0"/>
                  <v:stroke color="#000000" joinstyle="miter"/>
                  <v:imagedata o:title=""/>
                  <o:lock v:ext="edit" aspectratio="f"/>
                </v:rect>
                <v:line id="直线 45" o:spid="_x0000_s1026" o:spt="20" style="position:absolute;left:3829;top:896;height:0;width:283;" filled="f" stroked="t" coordsize="21600,21600" o:gfxdata="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QCaWb4A&#10;AADbAAAADwAAAAAAAAABACAAAAAiAAAAZHJzL2Rvd25yZXYueG1sUEsBAhQAFAAAAAgAh07iQDMv&#10;BZ47AAAAOQAAABAAAAAAAAAAAQAgAAAADQEAAGRycy9zaGFwZXhtbC54bWxQSwUGAAAAAAYABgBb&#10;AQAAtwMAAAAA&#10;">
                  <v:fill on="f" focussize="0,0"/>
                  <v:stroke weight="6.1pt" color="#000000" joinstyle="round"/>
                  <v:imagedata o:title=""/>
                  <o:lock v:ext="edit" aspectratio="f"/>
                </v:line>
                <v:rect id="矩形 46" o:spid="_x0000_s1026" o:spt="1" style="position:absolute;left:3829;top:834;height:122;width:283;" filled="f" stroked="t" coordsize="21600,21600" o:gfxdata="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2FeL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rect id="矩形 47" o:spid="_x0000_s1026" o:spt="1" style="position:absolute;left:3829;top:965;height:122;width:283;" filled="f" stroked="t" coordsize="21600,21600" o:gfxdata="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xHw/m5AAAA2wAA&#10;AA8AAAAAAAAAAQAgAAAAIgAAAGRycy9kb3ducmV2LnhtbFBLAQIUABQAAAAIAIdO4kAzLwWeOwAA&#10;ADkAAAAQAAAAAAAAAAEAIAAAAAgBAABkcnMvc2hhcGV4bWwueG1sUEsFBgAAAAAGAAYAWwEAALID&#10;AAAAAA==&#10;">
                  <v:fill on="f" focussize="0,0"/>
                  <v:stroke color="#000000" joinstyle="miter"/>
                  <v:imagedata o:title=""/>
                  <o:lock v:ext="edit" aspectratio="f"/>
                </v:rect>
                <v:line id="直线 48" o:spid="_x0000_s1026" o:spt="20" style="position:absolute;left:4412;top:1161;height:0;width:272;" filled="f" stroked="t" coordsize="21600,21600" o:gfxdata="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tHUOvQAA&#10;ANsAAAAPAAAAAAAAAAEAIAAAACIAAABkcnMvZG93bnJldi54bWxQSwECFAAUAAAACACHTuJAMy8F&#10;njsAAAA5AAAAEAAAAAAAAAABACAAAAAMAQAAZHJzL3NoYXBleG1sLnhtbFBLBQYAAAAABgAGAFsB&#10;AAC2AwAAAAA=&#10;">
                  <v:fill on="f" focussize="0,0"/>
                  <v:stroke weight="6.45pt" color="#000000" joinstyle="round"/>
                  <v:imagedata o:title=""/>
                  <o:lock v:ext="edit" aspectratio="f"/>
                </v:line>
                <v:rect id="矩形 49" o:spid="_x0000_s1026" o:spt="1" style="position:absolute;left:4412;top:1096;height:129;width:272;" filled="f" stroked="t" coordsize="21600,21600" o:gfxdata="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fkv9i5AAAA2wAA&#10;AA8AAAAAAAAAAQAgAAAAIgAAAGRycy9kb3ducmV2LnhtbFBLAQIUABQAAAAIAIdO4kAzLwWeOwAA&#10;ADkAAAAQAAAAAAAAAAEAIAAAAAgBAABkcnMvc2hhcGV4bWwueG1sUEsFBgAAAAAGAAYAWwEAALID&#10;AAAAAA==&#10;">
                  <v:fill on="f" focussize="0,0"/>
                  <v:stroke color="#000000" joinstyle="miter"/>
                  <v:imagedata o:title=""/>
                  <o:lock v:ext="edit" aspectratio="f"/>
                </v:rect>
                <v:rect id="矩形 50" o:spid="_x0000_s1026" o:spt="1" style="position:absolute;left:4412;top:958;height:129;width:272;" filled="f" stroked="t" coordsize="21600,21600" o:gfxdata="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qBpD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line id="直线 51" o:spid="_x0000_s1026" o:spt="20" style="position:absolute;left:4684;top:770;height:0;width:271;" filled="f" stroked="t" coordsize="21600,21600" o:gfxdata="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xZdYvQAA&#10;ANsAAAAPAAAAAAAAAAEAIAAAACIAAABkcnMvZG93bnJldi54bWxQSwECFAAUAAAACACHTuJAMy8F&#10;njsAAAA5AAAAEAAAAAAAAAABACAAAAAMAQAAZHJzL3NoYXBleG1sLnhtbFBLBQYAAAAABgAGAFsB&#10;AAC2AwAAAAA=&#10;">
                  <v:fill on="f" focussize="0,0"/>
                  <v:stroke weight="6.45pt" color="#000000" joinstyle="round"/>
                  <v:imagedata o:title=""/>
                  <o:lock v:ext="edit" aspectratio="f"/>
                </v:line>
                <v:rect id="矩形 52" o:spid="_x0000_s1026" o:spt="1" style="position:absolute;left:4684;top:705;height:129;width:271;" filled="f" stroked="t" coordsize="21600,21600" o:gfxdata="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NiGv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rect id="矩形 53" o:spid="_x0000_s1026" o:spt="1" style="position:absolute;left:4684;top:843;height:129;width:271;" filled="f" stroked="t" coordsize="21600,21600" o:gfxdata="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37nb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rect id="矩形 54" o:spid="_x0000_s1026" o:spt="1" style="position:absolute;left:3298;top:1450;height:874;width:4047;" filled="f" stroked="t" coordsize="21600,21600" o:gfxdata="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5McQLsAAADb&#10;AAAADwAAAAAAAAABACAAAAAiAAAAZHJzL2Rvd25yZXYueG1sUEsBAhQAFAAAAAgAh07iQDMvBZ47&#10;AAAAOQAAABAAAAAAAAAAAQAgAAAACgEAAGRycy9zaGFwZXhtbC54bWxQSwUGAAAAAAYABgBbAQAA&#10;tAMAAAAA&#10;">
                  <v:fill on="f" focussize="0,0"/>
                  <v:stroke color="#000000" joinstyle="miter"/>
                  <v:imagedata o:title=""/>
                  <o:lock v:ext="edit" aspectratio="f"/>
                </v:rect>
                <v:shape id="图片 55" o:spid="_x0000_s1026" o:spt="75" alt="" type="#_x0000_t75" style="position:absolute;left:4536;top:1591;height:675;width:522;" filled="f" o:preferrelative="t" stroked="f" coordsize="21600,21600" o:gfxdata="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XuL+vQAA&#10;ANsAAAAPAAAAAAAAAAEAIAAAACIAAABkcnMvZG93bnJldi54bWxQSwECFAAUAAAACACHTuJAMy8F&#10;njsAAAA5AAAAEAAAAAAAAAABACAAAAAMAQAAZHJzL3NoYXBleG1sLnhtbFBLBQYAAAAABgAGAFsB&#10;AAC2AwAAAAA=&#10;">
                  <v:fill on="f" focussize="0,0"/>
                  <v:stroke on="f"/>
                  <v:imagedata r:id="rId9" o:title=""/>
                  <o:lock v:ext="edit" aspectratio="t"/>
                </v:shape>
                <v:shape id="图片 56" o:spid="_x0000_s1026" o:spt="75" alt="" type="#_x0000_t75" style="position:absolute;left:3612;top:1591;height:676;width:521;" filled="f" o:preferrelative="t" stroked="f" coordsize="21600,21600" o:gfxdata="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Kct/r4A&#10;AADbAAAADwAAAAAAAAABACAAAAAiAAAAZHJzL2Rvd25yZXYueG1sUEsBAhQAFAAAAAgAh07iQDMv&#10;BZ47AAAAOQAAABAAAAAAAAAAAQAgAAAADQEAAGRycy9zaGFwZXhtbC54bWxQSwUGAAAAAAYABgBb&#10;AQAAtwMAAAAA&#10;">
                  <v:fill on="f" focussize="0,0"/>
                  <v:stroke on="f"/>
                  <v:imagedata r:id="rId10" o:title=""/>
                  <o:lock v:ext="edit" aspectratio="t"/>
                </v:shape>
                <v:shape id="图片 57" o:spid="_x0000_s1026" o:spt="75" alt="" type="#_x0000_t75" style="position:absolute;left:6425;top:1577;height:676;width:503;" filled="f" o:preferrelative="t" stroked="f" coordsize="21600,21600" o:gfxdata="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OWZbjugAAANsA&#10;AAAPAAAAAAAAAAEAIAAAACIAAABkcnMvZG93bnJldi54bWxQSwECFAAUAAAACACHTuJAMy8FnjsA&#10;AAA5AAAAEAAAAAAAAAABACAAAAAJAQAAZHJzL3NoYXBleG1sLnhtbFBLBQYAAAAABgAGAFsBAACz&#10;AwAAAAA=&#10;">
                  <v:fill on="f" focussize="0,0"/>
                  <v:stroke on="f"/>
                  <v:imagedata r:id="rId11" o:title=""/>
                  <o:lock v:ext="edit" aspectratio="t"/>
                </v:shape>
                <v:shape id="图片 58" o:spid="_x0000_s1026" o:spt="75" alt="" type="#_x0000_t75" style="position:absolute;left:5490;top:1591;height:662;width:503;" filled="f" o:preferrelative="t" stroked="f" coordsize="21600,21600" o:gfxdata="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pKm++8AAAA&#10;2wAAAA8AAAAAAAAAAQAgAAAAIgAAAGRycy9kb3ducmV2LnhtbFBLAQIUABQAAAAIAIdO4kAzLwWe&#10;OwAAADkAAAAQAAAAAAAAAAEAIAAAAAsBAABkcnMvc2hhcGV4bWwueG1sUEsFBgAAAAAGAAYAWwEA&#10;ALUDAAAAAA==&#10;">
                  <v:fill on="f" focussize="0,0"/>
                  <v:stroke on="f"/>
                  <v:imagedata r:id="rId12" o:title=""/>
                  <o:lock v:ext="edit" aspectratio="t"/>
                </v:shape>
                <v:shape id="图片 59" o:spid="_x0000_s1026" o:spt="75" alt="" type="#_x0000_t75" style="position:absolute;left:5638;top:633;height:660;width:467;" filled="f" o:preferrelative="t" stroked="f" coordsize="21600,21600" o:gfxdata="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sNc9XtwAAANsAAAAP&#10;AAAAAAAAAAEAIAAAACIAAABkcnMvZG93bnJldi54bWxQSwECFAAUAAAACACHTuJAMy8FnjsAAAA5&#10;AAAAEAAAAAAAAAABACAAAAAGAQAAZHJzL3NoYXBleG1sLnhtbFBLBQYAAAAABgAGAFsBAACwAwAA&#10;AAA=&#10;">
                  <v:fill on="f" focussize="0,0"/>
                  <v:stroke on="f"/>
                  <v:imagedata r:id="rId13" o:title=""/>
                  <o:lock v:ext="edit" aspectratio="t"/>
                </v:shape>
                <v:shape id="图片 60" o:spid="_x0000_s1026" o:spt="75" alt="" type="#_x0000_t75" style="position:absolute;left:6660;top:827;height:360;width:474;" filled="f" o:preferrelative="t" stroked="f" coordsize="21600,21600" o:gfxdata="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oQt2L4A&#10;AADbAAAADwAAAAAAAAABACAAAAAiAAAAZHJzL2Rvd25yZXYueG1sUEsBAhQAFAAAAAgAh07iQDMv&#10;BZ47AAAAOQAAABAAAAAAAAAAAQAgAAAADQEAAGRycy9zaGFwZXhtbC54bWxQSwUGAAAAAAYABgBb&#10;AQAAtwMAAAAA&#10;">
                  <v:fill on="f" focussize="0,0"/>
                  <v:stroke on="f"/>
                  <v:imagedata r:id="rId14" o:title=""/>
                  <o:lock v:ext="edit" aspectratio="t"/>
                </v:shape>
                <v:shape id="文本框 61" o:spid="_x0000_s1026" o:spt="202" type="#_x0000_t202" style="position:absolute;left:5353;top:564;height:820;width:3077;" filled="f" stroked="t" coordsize="21600,21600" o:gfxdata="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KJ0lL4A&#10;AADbAAAADwAAAAAAAAABACAAAAAiAAAAZHJzL2Rvd25yZXYueG1sUEsBAhQAFAAAAAgAh07iQDMv&#10;BZ47AAAAOQAAABAAAAAAAAAAAQAgAAAADQEAAGRycy9zaGFwZXhtbC54bWxQSwUGAAAAAAYABgBb&#10;AQAAtwMAAAAA&#10;">
                  <v:fill on="f" focussize="0,0"/>
                  <v:stroke color="#000000" joinstyle="miter"/>
                  <v:imagedata o:title=""/>
                  <o:lock v:ext="edit" aspectratio="f"/>
                  <v:textbox inset="0mm,0mm,0mm,0mm">
                    <w:txbxContent>
                      <w:p>
                        <w:pPr>
                          <w:spacing w:before="209"/>
                          <w:ind w:left="0" w:right="512" w:firstLine="0"/>
                          <w:jc w:val="right"/>
                          <w:rPr>
                            <w:rFonts w:ascii="Times New Roman"/>
                            <w:sz w:val="44"/>
                          </w:rPr>
                        </w:pPr>
                        <w:r>
                          <w:rPr>
                            <w:rFonts w:ascii="Times New Roman"/>
                            <w:w w:val="99"/>
                            <w:sz w:val="44"/>
                          </w:rPr>
                          <w:t>?</w:t>
                        </w:r>
                      </w:p>
                    </w:txbxContent>
                  </v:textbox>
                </v:shape>
                <w10:wrap type="topAndBottom"/>
              </v:group>
            </w:pict>
          </mc:Fallback>
        </mc:AlternateContent>
      </w:r>
      <w:r>
        <w:rPr>
          <w:rFonts w:hint="eastAsia" w:ascii="Microsoft JhengHei" w:eastAsia="Microsoft JhengHei"/>
          <w:b/>
          <w:sz w:val="32"/>
        </w:rPr>
        <w:t>例题：</w:t>
      </w:r>
    </w:p>
    <w:p>
      <w:pPr>
        <w:pStyle w:val="5"/>
        <w:tabs>
          <w:tab w:val="left" w:pos="3250"/>
          <w:tab w:val="left" w:pos="4229"/>
          <w:tab w:val="left" w:pos="5208"/>
        </w:tabs>
        <w:spacing w:before="22"/>
        <w:ind w:left="2410"/>
      </w:pPr>
      <w:r>
        <w:t>A</w:t>
      </w:r>
      <w:r>
        <w:tab/>
      </w:r>
      <w:r>
        <w:t>B</w:t>
      </w:r>
      <w:r>
        <w:tab/>
      </w:r>
      <w:r>
        <w:t>C</w:t>
      </w:r>
      <w:r>
        <w:tab/>
      </w:r>
      <w:r>
        <w:t>D</w:t>
      </w:r>
    </w:p>
    <w:p>
      <w:pPr>
        <w:pStyle w:val="5"/>
        <w:spacing w:before="237"/>
        <w:ind w:left="788"/>
      </w:pPr>
      <w:r>
        <w:t>答案：C</w:t>
      </w:r>
    </w:p>
    <w:p>
      <w:pPr>
        <w:pStyle w:val="3"/>
        <w:spacing w:before="106"/>
        <w:ind w:left="872"/>
      </w:pPr>
      <w:r>
        <w:t>题型二：定义判断</w:t>
      </w:r>
    </w:p>
    <w:p>
      <w:pPr>
        <w:pStyle w:val="4"/>
        <w:spacing w:before="108" w:line="348" w:lineRule="auto"/>
        <w:ind w:right="106"/>
      </w:pPr>
      <w:r>
        <w:rPr>
          <w:spacing w:val="-13"/>
          <w:w w:val="99"/>
        </w:rPr>
        <w:t>每道题先给出定义</w:t>
      </w:r>
      <w:r>
        <w:rPr>
          <w:w w:val="99"/>
        </w:rPr>
        <w:t>（</w:t>
      </w:r>
      <w:r>
        <w:rPr>
          <w:spacing w:val="-9"/>
          <w:w w:val="99"/>
        </w:rPr>
        <w:t>这个定义被假设是正确的，不容置疑的</w:t>
      </w:r>
      <w:r>
        <w:rPr>
          <w:spacing w:val="-168"/>
          <w:w w:val="99"/>
        </w:rPr>
        <w:t>）</w:t>
      </w:r>
      <w:r>
        <w:rPr>
          <w:spacing w:val="-7"/>
          <w:w w:val="99"/>
        </w:rPr>
        <w:t>，</w:t>
      </w:r>
      <w:r>
        <w:rPr>
          <w:spacing w:val="3"/>
        </w:rPr>
        <w:t>然后列出四种情况，要求应试人员严格依据定义，从中选出一个最符合或最不符合该定义的答案。</w:t>
      </w:r>
    </w:p>
    <w:p>
      <w:pPr>
        <w:spacing w:before="0" w:line="483" w:lineRule="exact"/>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spacing w:before="116" w:line="314" w:lineRule="auto"/>
        <w:ind w:left="229" w:right="124" w:firstLine="559"/>
      </w:pPr>
      <w:r>
        <w:t>文字作品是指用文字或等同于文字的各种符号</w:t>
      </w:r>
      <w:r>
        <w:rPr>
          <w:spacing w:val="4"/>
        </w:rPr>
        <w:t>（</w:t>
      </w:r>
      <w:r>
        <w:t>包括数字符号）</w:t>
      </w:r>
      <w:r>
        <w:rPr>
          <w:spacing w:val="2"/>
        </w:rPr>
        <w:t>来表</w:t>
      </w:r>
      <w:r>
        <w:rPr>
          <w:spacing w:val="-8"/>
        </w:rPr>
        <w:t>达思想或情感的形式，包括小说、诗歌、散文、论文、剧本、乐谱、文书、</w:t>
      </w:r>
      <w:r>
        <w:rPr>
          <w:spacing w:val="-3"/>
        </w:rPr>
        <w:t>日记、科学专著和计算机软件等作品。</w:t>
      </w:r>
    </w:p>
    <w:p>
      <w:pPr>
        <w:pStyle w:val="5"/>
        <w:spacing w:line="428" w:lineRule="exact"/>
        <w:ind w:left="788"/>
      </w:pPr>
      <w:r>
        <w:t>根据上述定义，下列</w:t>
      </w:r>
      <w:r>
        <w:rPr>
          <w:rFonts w:hint="eastAsia" w:ascii="微软雅黑" w:eastAsia="微软雅黑"/>
          <w:b/>
        </w:rPr>
        <w:t>不属于</w:t>
      </w:r>
      <w:r>
        <w:t>文字作品的是：</w:t>
      </w:r>
    </w:p>
    <w:p>
      <w:pPr>
        <w:pStyle w:val="5"/>
        <w:spacing w:before="44" w:line="312" w:lineRule="auto"/>
        <w:ind w:left="788" w:right="3595"/>
      </w:pPr>
      <w:r>
        <w:t>A．词曲作家赵某为电影创作了一部主题歌B．编剧李某根据某部著名小说改编的剧本</w:t>
      </w:r>
    </w:p>
    <w:p>
      <w:pPr>
        <w:pStyle w:val="13"/>
        <w:numPr>
          <w:ilvl w:val="0"/>
          <w:numId w:val="10"/>
        </w:numPr>
        <w:tabs>
          <w:tab w:val="left" w:pos="1452"/>
        </w:tabs>
        <w:spacing w:before="5" w:after="0" w:line="314" w:lineRule="auto"/>
        <w:ind w:left="1450" w:right="258" w:hanging="420"/>
        <w:jc w:val="left"/>
        <w:rPr>
          <w:sz w:val="28"/>
        </w:rPr>
      </w:pPr>
      <w:r>
        <w:rPr>
          <w:spacing w:val="-4"/>
          <w:sz w:val="28"/>
        </w:rPr>
        <w:t>作家小艾以某位历史人物的生平为素材，用四年完成一部传记体</w:t>
      </w:r>
      <w:r>
        <w:rPr>
          <w:spacing w:val="-1"/>
          <w:sz w:val="28"/>
        </w:rPr>
        <w:t>小说《落霞》</w:t>
      </w:r>
    </w:p>
    <w:p>
      <w:pPr>
        <w:pStyle w:val="13"/>
        <w:numPr>
          <w:ilvl w:val="0"/>
          <w:numId w:val="10"/>
        </w:numPr>
        <w:tabs>
          <w:tab w:val="left" w:pos="1452"/>
        </w:tabs>
        <w:spacing w:before="2" w:after="0" w:line="314" w:lineRule="auto"/>
        <w:ind w:left="1450" w:right="264" w:hanging="420"/>
        <w:jc w:val="left"/>
        <w:rPr>
          <w:sz w:val="28"/>
        </w:rPr>
      </w:pPr>
      <w:r>
        <w:rPr>
          <w:spacing w:val="-10"/>
          <w:sz w:val="28"/>
        </w:rPr>
        <w:t>《格萨尔王》是藏族人民通过口口相传流传下来、并被藏族游吟</w:t>
      </w:r>
      <w:r>
        <w:rPr>
          <w:spacing w:val="-3"/>
          <w:sz w:val="28"/>
        </w:rPr>
        <w:t>诗人广泛传唱的一部作品</w:t>
      </w:r>
    </w:p>
    <w:p>
      <w:pPr>
        <w:pStyle w:val="5"/>
        <w:spacing w:before="1"/>
        <w:ind w:left="788"/>
      </w:pPr>
      <w:r>
        <w:t>答案：D</w:t>
      </w:r>
    </w:p>
    <w:p>
      <w:pPr>
        <w:pStyle w:val="3"/>
        <w:spacing w:before="137"/>
        <w:ind w:left="872"/>
      </w:pPr>
      <w:r>
        <w:t>题型三：类比推理</w:t>
      </w:r>
    </w:p>
    <w:p>
      <w:pPr>
        <w:spacing w:after="0"/>
        <w:sectPr>
          <w:pgSz w:w="11910" w:h="16840"/>
          <w:pgMar w:top="1460" w:right="980" w:bottom="1160" w:left="1360" w:header="0" w:footer="960" w:gutter="0"/>
        </w:sectPr>
      </w:pPr>
    </w:p>
    <w:p>
      <w:pPr>
        <w:pStyle w:val="4"/>
        <w:spacing w:before="45"/>
        <w:ind w:left="870" w:firstLine="0"/>
      </w:pPr>
      <w:r>
        <w:t>每道题给出一组相关的词，要求应试人员通过观察分析，在</w:t>
      </w:r>
    </w:p>
    <w:p>
      <w:pPr>
        <w:spacing w:before="269"/>
        <w:ind w:left="229" w:right="0" w:firstLine="0"/>
        <w:jc w:val="left"/>
        <w:rPr>
          <w:sz w:val="32"/>
        </w:rPr>
      </w:pPr>
      <w:r>
        <w:rPr>
          <w:sz w:val="32"/>
        </w:rPr>
        <w:t>备选答案中找出一组与之在逻辑关系上最为贴近或相似的词。</w:t>
      </w:r>
    </w:p>
    <w:p>
      <w:pPr>
        <w:spacing w:before="29"/>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spacing w:before="143"/>
        <w:ind w:left="788"/>
      </w:pPr>
      <w:r>
        <w:t>老年证︰年龄</w:t>
      </w:r>
    </w:p>
    <w:p>
      <w:pPr>
        <w:pStyle w:val="5"/>
        <w:tabs>
          <w:tab w:val="left" w:pos="4429"/>
        </w:tabs>
        <w:spacing w:before="143"/>
        <w:ind w:left="788"/>
      </w:pPr>
      <w:r>
        <w:t>A．资格证</w:t>
      </w:r>
      <w:r>
        <w:rPr>
          <w:spacing w:val="-3"/>
        </w:rPr>
        <w:t>︰</w:t>
      </w:r>
      <w:r>
        <w:t>工作</w:t>
      </w:r>
      <w:r>
        <w:tab/>
      </w:r>
      <w:r>
        <w:t>B．毕业证</w:t>
      </w:r>
      <w:r>
        <w:rPr>
          <w:spacing w:val="-3"/>
        </w:rPr>
        <w:t>︰</w:t>
      </w:r>
      <w:r>
        <w:t>学位</w:t>
      </w:r>
    </w:p>
    <w:p>
      <w:pPr>
        <w:pStyle w:val="5"/>
        <w:tabs>
          <w:tab w:val="left" w:pos="4429"/>
        </w:tabs>
        <w:spacing w:before="140" w:line="333" w:lineRule="auto"/>
        <w:ind w:left="788" w:right="3032"/>
      </w:pPr>
      <w:r>
        <w:t>C．伤残证</w:t>
      </w:r>
      <w:r>
        <w:rPr>
          <w:spacing w:val="-3"/>
        </w:rPr>
        <w:t>︰</w:t>
      </w:r>
      <w:r>
        <w:t>医疗</w:t>
      </w:r>
      <w:r>
        <w:tab/>
      </w:r>
      <w:r>
        <w:t>D．学生证</w:t>
      </w:r>
      <w:r>
        <w:rPr>
          <w:spacing w:val="-3"/>
        </w:rPr>
        <w:t>︰</w:t>
      </w:r>
      <w:r>
        <w:t>身</w:t>
      </w:r>
      <w:r>
        <w:rPr>
          <w:spacing w:val="-16"/>
        </w:rPr>
        <w:t>份</w:t>
      </w:r>
      <w:r>
        <w:t>答案：D</w:t>
      </w:r>
    </w:p>
    <w:p>
      <w:pPr>
        <w:pStyle w:val="3"/>
        <w:spacing w:line="461" w:lineRule="exact"/>
        <w:ind w:left="872"/>
      </w:pPr>
      <w:r>
        <w:t>题型四：逻辑判断</w:t>
      </w:r>
    </w:p>
    <w:p>
      <w:pPr>
        <w:pStyle w:val="4"/>
        <w:spacing w:before="18" w:line="680" w:lineRule="exact"/>
        <w:ind w:right="265"/>
        <w:jc w:val="both"/>
      </w:pPr>
      <w:r>
        <w:rPr>
          <w:spacing w:val="3"/>
          <w:w w:val="95"/>
        </w:rPr>
        <w:t xml:space="preserve">每道题给出一段陈述，这段陈述被假设是正确的，不容置疑 的。要求应试人员根据这段陈述，运用一定的逻辑推论，选择一 </w:t>
      </w:r>
      <w:r>
        <w:rPr>
          <w:spacing w:val="3"/>
        </w:rPr>
        <w:t>个最恰当的答案。</w:t>
      </w:r>
    </w:p>
    <w:p>
      <w:pPr>
        <w:spacing w:before="0" w:line="572" w:lineRule="exact"/>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spacing w:before="127" w:line="321" w:lineRule="auto"/>
        <w:ind w:left="229" w:right="261" w:firstLine="559"/>
        <w:jc w:val="both"/>
      </w:pPr>
      <w:r>
        <w:rPr>
          <w:spacing w:val="-4"/>
        </w:rPr>
        <w:t xml:space="preserve">科学家对发掘于埃塞俄比亚哈达尔遗址的南方古猿足骨的第 </w:t>
      </w:r>
      <w:r>
        <w:t>4</w:t>
      </w:r>
      <w:r>
        <w:rPr>
          <w:spacing w:val="-5"/>
        </w:rPr>
        <w:t xml:space="preserve"> 根跖骨</w:t>
      </w:r>
      <w:r>
        <w:t>化石进行分析研究后发现，非洲南方古猿具有定型的弓形足。他们据此认</w:t>
      </w:r>
      <w:r>
        <w:rPr>
          <w:spacing w:val="-10"/>
        </w:rPr>
        <w:t xml:space="preserve">为，人类的祖先早在 </w:t>
      </w:r>
      <w:r>
        <w:t>320</w:t>
      </w:r>
      <w:r>
        <w:rPr>
          <w:spacing w:val="-10"/>
        </w:rPr>
        <w:t xml:space="preserve"> 万年前就开始像现代人一样用双脚行走。</w:t>
      </w:r>
    </w:p>
    <w:p>
      <w:pPr>
        <w:pStyle w:val="5"/>
        <w:spacing w:line="357" w:lineRule="exact"/>
        <w:ind w:left="788"/>
      </w:pPr>
      <w:r>
        <w:t>以下哪项如果为真，最能支持上述论证？</w:t>
      </w:r>
    </w:p>
    <w:p>
      <w:pPr>
        <w:pStyle w:val="13"/>
        <w:numPr>
          <w:ilvl w:val="0"/>
          <w:numId w:val="11"/>
        </w:numPr>
        <w:tabs>
          <w:tab w:val="left" w:pos="1452"/>
        </w:tabs>
        <w:spacing w:before="121" w:after="0" w:line="321" w:lineRule="auto"/>
        <w:ind w:left="1450" w:right="263" w:hanging="420"/>
        <w:jc w:val="left"/>
        <w:rPr>
          <w:sz w:val="28"/>
        </w:rPr>
      </w:pPr>
      <w:r>
        <w:rPr>
          <w:spacing w:val="-10"/>
          <w:sz w:val="28"/>
        </w:rPr>
        <w:t xml:space="preserve">只有分析第 </w:t>
      </w:r>
      <w:r>
        <w:rPr>
          <w:sz w:val="28"/>
        </w:rPr>
        <w:t>4</w:t>
      </w:r>
      <w:r>
        <w:rPr>
          <w:spacing w:val="-10"/>
          <w:sz w:val="28"/>
        </w:rPr>
        <w:t xml:space="preserve"> 根跖骨化石，才能发现非洲南方古猿具有定型的弓</w:t>
      </w:r>
      <w:r>
        <w:rPr>
          <w:sz w:val="28"/>
        </w:rPr>
        <w:t>形足</w:t>
      </w:r>
    </w:p>
    <w:p>
      <w:pPr>
        <w:pStyle w:val="13"/>
        <w:numPr>
          <w:ilvl w:val="0"/>
          <w:numId w:val="11"/>
        </w:numPr>
        <w:tabs>
          <w:tab w:val="left" w:pos="1210"/>
        </w:tabs>
        <w:spacing w:before="0" w:after="0" w:line="321" w:lineRule="auto"/>
        <w:ind w:left="788" w:right="3033" w:firstLine="0"/>
        <w:jc w:val="left"/>
        <w:rPr>
          <w:sz w:val="28"/>
        </w:rPr>
      </w:pPr>
      <w:r>
        <w:rPr>
          <w:spacing w:val="-3"/>
          <w:sz w:val="28"/>
        </w:rPr>
        <w:t>只有南方古猿才是人类的祖先          C</w:t>
      </w:r>
      <w:r>
        <w:rPr>
          <w:spacing w:val="-4"/>
          <w:sz w:val="28"/>
        </w:rPr>
        <w:t>．只有具有定型的弓形足，才能使用双脚行走</w:t>
      </w:r>
      <w:r>
        <w:rPr>
          <w:sz w:val="28"/>
        </w:rPr>
        <w:t>D</w:t>
      </w:r>
      <w:r>
        <w:rPr>
          <w:spacing w:val="-3"/>
          <w:sz w:val="28"/>
        </w:rPr>
        <w:t>．只有使用双脚行走，才具有定型的弓形足 答案：D</w:t>
      </w:r>
    </w:p>
    <w:p>
      <w:pPr>
        <w:pStyle w:val="3"/>
        <w:spacing w:line="472" w:lineRule="exact"/>
        <w:ind w:left="872"/>
      </w:pPr>
      <w:r>
        <w:t>⑸综合分析</w:t>
      </w:r>
    </w:p>
    <w:p>
      <w:pPr>
        <w:pStyle w:val="4"/>
        <w:spacing w:before="104" w:line="348" w:lineRule="auto"/>
        <w:ind w:right="265"/>
      </w:pPr>
      <w:r>
        <w:rPr>
          <w:spacing w:val="3"/>
          <w:w w:val="95"/>
        </w:rPr>
        <w:t>主要测查应试人员迅速、准确地对大量的文字信息进行分析 处理的能力，主要包括对信息的挖掘获取能力、理解能力、概括</w:t>
      </w:r>
    </w:p>
    <w:p>
      <w:pPr>
        <w:spacing w:after="0" w:line="348" w:lineRule="auto"/>
        <w:sectPr>
          <w:pgSz w:w="11910" w:h="16840"/>
          <w:pgMar w:top="1580" w:right="980" w:bottom="1160" w:left="1360" w:header="0" w:footer="960" w:gutter="0"/>
        </w:sectPr>
      </w:pPr>
    </w:p>
    <w:p>
      <w:pPr>
        <w:spacing w:before="30" w:line="348" w:lineRule="auto"/>
        <w:ind w:left="229" w:right="265" w:firstLine="0"/>
        <w:jc w:val="left"/>
        <w:rPr>
          <w:sz w:val="32"/>
        </w:rPr>
      </w:pPr>
      <w:r>
        <w:rPr>
          <w:w w:val="95"/>
          <w:sz w:val="32"/>
        </w:rPr>
        <w:t xml:space="preserve">能力、评判能力等。常见题型有主旨概括、语段衔接、隐含信息 </w:t>
      </w:r>
      <w:r>
        <w:rPr>
          <w:sz w:val="32"/>
        </w:rPr>
        <w:t>推断等。</w:t>
      </w:r>
    </w:p>
    <w:p>
      <w:pPr>
        <w:spacing w:before="0" w:line="484" w:lineRule="exact"/>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spacing w:before="143"/>
        <w:ind w:left="788"/>
      </w:pPr>
      <w:r>
        <w:t>根据以下资料回答问题：</w:t>
      </w:r>
    </w:p>
    <w:p>
      <w:pPr>
        <w:pStyle w:val="5"/>
        <w:spacing w:before="141" w:line="333" w:lineRule="auto"/>
        <w:ind w:left="229" w:right="268" w:firstLine="559"/>
        <w:jc w:val="both"/>
      </w:pPr>
      <w:r>
        <w:t>①网络时代为我们提供了获取信息的便利，世界变得既立体又平面。所谓立体，是指信息的丰富性使我们很容易较为全面地了解事物，使我们处在一个与世界的立体联系之中；所谓平面，是指大家处于同一个获取信</w:t>
      </w:r>
      <w:r>
        <w:rPr>
          <w:spacing w:val="-3"/>
        </w:rPr>
        <w:t>息的平台上，凌驾于人们之上的权威似乎在逐渐消逝。</w:t>
      </w:r>
    </w:p>
    <w:p>
      <w:pPr>
        <w:pStyle w:val="5"/>
        <w:spacing w:before="5" w:line="333" w:lineRule="auto"/>
        <w:ind w:left="229" w:right="259" w:firstLine="559"/>
        <w:jc w:val="both"/>
      </w:pPr>
      <w:r>
        <w:t>②对于年轻人来讲，这似乎是一个无所不能的时代，也应该是一个幸福的时代。然而，事实似乎并非如此，普遍的焦虑弥漫在年轻人中间：我想知道一切，我也似乎能够知道一切，但却不知道我应该知道什么——选</w:t>
      </w:r>
      <w:r>
        <w:rPr>
          <w:spacing w:val="-3"/>
        </w:rPr>
        <w:t>择的自由，使年轻人感受到了前辈们从未有过的恐慌。</w:t>
      </w:r>
    </w:p>
    <w:p>
      <w:pPr>
        <w:pStyle w:val="5"/>
        <w:spacing w:before="7" w:line="333" w:lineRule="auto"/>
        <w:ind w:left="229" w:right="123" w:firstLine="559"/>
      </w:pPr>
      <w:r>
        <w:t>③网络信息与传统出版业最大的不同，是前者较少受到社会理性的约束和过滤。网络上，越具有个人色彩的东西就越具有吸引力，越容易受到</w:t>
      </w:r>
      <w:r>
        <w:rPr>
          <w:spacing w:val="-6"/>
        </w:rPr>
        <w:t>追捧，这样的东西有很大几率是“脾气”，并不具有深厚的时代文化内涵。</w:t>
      </w:r>
      <w:r>
        <w:t>阅读上的“羊群效应”使人产生从众心理，很多青年人在潜意识里以为通过这种“海量”阅读就可以获得知识和智慧，就可以建立“三观”，但最</w:t>
      </w:r>
      <w:r>
        <w:rPr>
          <w:spacing w:val="-3"/>
        </w:rPr>
        <w:t>终，他们得到的却只有空虚和焦虑。</w:t>
      </w:r>
    </w:p>
    <w:p>
      <w:pPr>
        <w:pStyle w:val="5"/>
        <w:spacing w:before="8" w:line="333" w:lineRule="auto"/>
        <w:ind w:left="229" w:right="266" w:firstLine="559"/>
        <w:jc w:val="both"/>
      </w:pPr>
      <w:r>
        <w:t>④经典阅读，会在潜移默化中让人习得珍贵的思维方式和价值观念， 尤其是在童年、少年和青年时期。比如读四大名著，孩子首先会为故事所吸引，而这些故事本身，都深深镌刻着中国人在漫长历史过程中总结出来的思维模式和价值观念。故事的演进，会帮助孩子们辨别正邪、建立是非观念，也使他们从中感受到除暴安良的快乐，培养出坚忍不拔的精神，燃烧起追求正义的热情等等，而这些，都是生活的精神原动力。</w:t>
      </w:r>
    </w:p>
    <w:p>
      <w:pPr>
        <w:pStyle w:val="5"/>
        <w:spacing w:before="9" w:line="333" w:lineRule="auto"/>
        <w:ind w:left="229" w:right="260" w:firstLine="559"/>
        <w:jc w:val="both"/>
      </w:pPr>
      <w:r>
        <w:t>⑤如果说小说主要作用于人的思维方式，诗词则直接作用于人的情感</w:t>
      </w:r>
      <w:r>
        <w:rPr>
          <w:spacing w:val="-14"/>
        </w:rPr>
        <w:t>模式。比如小儿皆可诵的《春晓》：“春眠不觉晓，处处闻啼鸟。夜来风雨</w:t>
      </w:r>
      <w:r>
        <w:t>声，花落知多少。”春光美好，生命美好，不能因贪睡而错过，对春光的</w:t>
      </w:r>
    </w:p>
    <w:p>
      <w:pPr>
        <w:spacing w:after="0" w:line="333" w:lineRule="auto"/>
        <w:jc w:val="both"/>
        <w:sectPr>
          <w:pgSz w:w="11910" w:h="16840"/>
          <w:pgMar w:top="1460" w:right="980" w:bottom="1160" w:left="1360" w:header="0" w:footer="960" w:gutter="0"/>
        </w:sectPr>
      </w:pPr>
    </w:p>
    <w:p>
      <w:pPr>
        <w:pStyle w:val="5"/>
        <w:spacing w:before="41" w:line="333" w:lineRule="auto"/>
        <w:ind w:left="229" w:right="125"/>
      </w:pPr>
      <w:r>
        <w:t>珍爱与对生命的珍惜已拆解不开，春光与生命、时代与生活是如此让人爱恋，人们甚至不愿放弃片刻的光阴；诗中即使含有一丝丝的伤感，也立刻</w:t>
      </w:r>
      <w:r>
        <w:rPr>
          <w:spacing w:val="-6"/>
        </w:rPr>
        <w:t xml:space="preserve">在这种青春的情绪中蒸腾为对生活与生命的深情感受。爱读这些诗的孩子， </w:t>
      </w:r>
      <w:r>
        <w:rPr>
          <w:spacing w:val="-3"/>
        </w:rPr>
        <w:t>一定是热爱生活的。</w:t>
      </w:r>
    </w:p>
    <w:p>
      <w:pPr>
        <w:pStyle w:val="5"/>
        <w:spacing w:before="4" w:line="333" w:lineRule="auto"/>
        <w:ind w:left="229" w:right="268" w:firstLine="559"/>
        <w:jc w:val="both"/>
      </w:pPr>
      <w:r>
        <w:t>⑥打个比方，经典阅读带来的思维模式和情感模式，就像是我们大脑的最佳操作系统，越早安装越好，任何时候安装都不算晚。有了这个操作系统，我们就能更从容地面对海量的信息，摆脱喧哗和浮躁，消除恐惧和焦虑，在令人眼花缭乱的世界里沉静下来，知道哪些是该选择的，哪些是可以忽略的，世界因此会变得更加真实和有意义。</w:t>
      </w:r>
    </w:p>
    <w:p>
      <w:pPr>
        <w:pStyle w:val="13"/>
        <w:numPr>
          <w:ilvl w:val="0"/>
          <w:numId w:val="12"/>
        </w:numPr>
        <w:tabs>
          <w:tab w:val="left" w:pos="1210"/>
        </w:tabs>
        <w:spacing w:before="9" w:after="0" w:line="240" w:lineRule="auto"/>
        <w:ind w:left="1209" w:right="0" w:hanging="422"/>
        <w:jc w:val="left"/>
        <w:rPr>
          <w:sz w:val="28"/>
        </w:rPr>
      </w:pPr>
      <w:r>
        <w:rPr>
          <w:spacing w:val="-3"/>
          <w:sz w:val="28"/>
        </w:rPr>
        <w:t>下面这段文字最可能位于哪两段之间？</w:t>
      </w:r>
    </w:p>
    <w:p>
      <w:pPr>
        <w:pStyle w:val="5"/>
        <w:spacing w:before="140" w:line="333" w:lineRule="auto"/>
        <w:ind w:left="229" w:right="267" w:firstLine="559"/>
        <w:jc w:val="both"/>
      </w:pPr>
      <w:r>
        <w:t>这时候，经典阅读的重要性就显现出来了。经典是什么？经典就是永不过时的东西，它是人类按照自己的根本利益共同选择下来的文明成果， 是建立正确的价值观和人生观的文化基础。</w:t>
      </w:r>
    </w:p>
    <w:p>
      <w:pPr>
        <w:pStyle w:val="5"/>
        <w:tabs>
          <w:tab w:val="left" w:pos="4429"/>
        </w:tabs>
        <w:spacing w:before="4"/>
        <w:ind w:left="788"/>
        <w:jc w:val="both"/>
      </w:pPr>
      <w:r>
        <w:t>A．①与②</w:t>
      </w:r>
      <w:r>
        <w:rPr>
          <w:spacing w:val="-3"/>
        </w:rPr>
        <w:t>之</w:t>
      </w:r>
      <w:r>
        <w:t>间</w:t>
      </w:r>
      <w:r>
        <w:tab/>
      </w:r>
      <w:r>
        <w:t>B．②与③</w:t>
      </w:r>
      <w:r>
        <w:rPr>
          <w:spacing w:val="-3"/>
        </w:rPr>
        <w:t>之</w:t>
      </w:r>
      <w:r>
        <w:t>间</w:t>
      </w:r>
    </w:p>
    <w:p>
      <w:pPr>
        <w:pStyle w:val="5"/>
        <w:tabs>
          <w:tab w:val="left" w:pos="4429"/>
        </w:tabs>
        <w:spacing w:before="140" w:line="336" w:lineRule="auto"/>
        <w:ind w:left="788" w:right="3313"/>
        <w:jc w:val="both"/>
      </w:pPr>
      <w:r>
        <w:t>C．③与④</w:t>
      </w:r>
      <w:r>
        <w:rPr>
          <w:spacing w:val="-3"/>
        </w:rPr>
        <w:t>之</w:t>
      </w:r>
      <w:r>
        <w:t>间</w:t>
      </w:r>
      <w:r>
        <w:tab/>
      </w:r>
      <w:r>
        <w:t>D．④与⑤</w:t>
      </w:r>
      <w:r>
        <w:rPr>
          <w:spacing w:val="-3"/>
        </w:rPr>
        <w:t>之</w:t>
      </w:r>
      <w:r>
        <w:rPr>
          <w:spacing w:val="-16"/>
        </w:rPr>
        <w:t>间</w:t>
      </w:r>
      <w:r>
        <w:t>答案：C</w:t>
      </w:r>
    </w:p>
    <w:p>
      <w:pPr>
        <w:pStyle w:val="13"/>
        <w:numPr>
          <w:ilvl w:val="0"/>
          <w:numId w:val="12"/>
        </w:numPr>
        <w:tabs>
          <w:tab w:val="left" w:pos="1228"/>
        </w:tabs>
        <w:spacing w:before="0" w:after="0" w:line="333" w:lineRule="auto"/>
        <w:ind w:left="229" w:right="269" w:firstLine="559"/>
        <w:jc w:val="left"/>
        <w:rPr>
          <w:sz w:val="28"/>
        </w:rPr>
      </w:pPr>
      <w:r>
        <w:rPr>
          <w:spacing w:val="6"/>
          <w:sz w:val="28"/>
        </w:rPr>
        <w:t>根据这段文字，下列哪一作品最能在情感方面对读者产生直接影</w:t>
      </w:r>
      <w:r>
        <w:rPr>
          <w:sz w:val="28"/>
        </w:rPr>
        <w:t>响？</w:t>
      </w:r>
    </w:p>
    <w:p>
      <w:pPr>
        <w:pStyle w:val="5"/>
        <w:tabs>
          <w:tab w:val="left" w:pos="4429"/>
        </w:tabs>
        <w:spacing w:before="1"/>
        <w:ind w:left="788"/>
      </w:pPr>
      <w:r>
        <w:rPr>
          <w:spacing w:val="-2"/>
          <w:w w:val="100"/>
        </w:rPr>
        <w:t>A</w:t>
      </w:r>
      <w:r>
        <w:rPr>
          <w:spacing w:val="-140"/>
          <w:w w:val="100"/>
        </w:rPr>
        <w:t>．</w:t>
      </w:r>
      <w:r>
        <w:rPr>
          <w:w w:val="100"/>
        </w:rPr>
        <w:t>《诗</w:t>
      </w:r>
      <w:r>
        <w:rPr>
          <w:spacing w:val="-3"/>
          <w:w w:val="100"/>
        </w:rPr>
        <w:t>经</w:t>
      </w:r>
      <w:r>
        <w:rPr>
          <w:w w:val="100"/>
        </w:rPr>
        <w:t>》</w:t>
      </w:r>
      <w:r>
        <w:tab/>
      </w:r>
      <w:r>
        <w:rPr>
          <w:spacing w:val="-2"/>
          <w:w w:val="100"/>
        </w:rPr>
        <w:t>B</w:t>
      </w:r>
      <w:r>
        <w:rPr>
          <w:spacing w:val="-140"/>
          <w:w w:val="100"/>
        </w:rPr>
        <w:t>．</w:t>
      </w:r>
      <w:r>
        <w:rPr>
          <w:w w:val="100"/>
        </w:rPr>
        <w:t>《史</w:t>
      </w:r>
      <w:r>
        <w:rPr>
          <w:spacing w:val="-3"/>
          <w:w w:val="100"/>
        </w:rPr>
        <w:t>记</w:t>
      </w:r>
      <w:r>
        <w:rPr>
          <w:w w:val="100"/>
        </w:rPr>
        <w:t>》</w:t>
      </w:r>
    </w:p>
    <w:p>
      <w:pPr>
        <w:pStyle w:val="5"/>
        <w:tabs>
          <w:tab w:val="left" w:pos="4429"/>
        </w:tabs>
        <w:spacing w:before="140" w:line="333" w:lineRule="auto"/>
        <w:ind w:left="788" w:right="3171"/>
      </w:pPr>
      <w:r>
        <w:rPr>
          <w:spacing w:val="-2"/>
          <w:w w:val="100"/>
        </w:rPr>
        <w:t>C</w:t>
      </w:r>
      <w:r>
        <w:rPr>
          <w:spacing w:val="-140"/>
          <w:w w:val="100"/>
        </w:rPr>
        <w:t>．</w:t>
      </w:r>
      <w:r>
        <w:rPr>
          <w:w w:val="100"/>
        </w:rPr>
        <w:t>《红</w:t>
      </w:r>
      <w:r>
        <w:rPr>
          <w:spacing w:val="-3"/>
          <w:w w:val="100"/>
        </w:rPr>
        <w:t>楼</w:t>
      </w:r>
      <w:r>
        <w:rPr>
          <w:w w:val="100"/>
        </w:rPr>
        <w:t>梦》</w:t>
      </w:r>
      <w:r>
        <w:tab/>
      </w:r>
      <w:r>
        <w:rPr>
          <w:spacing w:val="-2"/>
          <w:w w:val="100"/>
        </w:rPr>
        <w:t>D</w:t>
      </w:r>
      <w:r>
        <w:rPr>
          <w:spacing w:val="-140"/>
          <w:w w:val="100"/>
        </w:rPr>
        <w:t>．</w:t>
      </w:r>
      <w:r>
        <w:rPr>
          <w:w w:val="100"/>
        </w:rPr>
        <w:t>《哈</w:t>
      </w:r>
      <w:r>
        <w:rPr>
          <w:spacing w:val="-3"/>
          <w:w w:val="100"/>
        </w:rPr>
        <w:t>姆</w:t>
      </w:r>
      <w:r>
        <w:rPr>
          <w:w w:val="100"/>
        </w:rPr>
        <w:t>雷特</w:t>
      </w:r>
      <w:r>
        <w:rPr>
          <w:spacing w:val="-15"/>
          <w:w w:val="100"/>
        </w:rPr>
        <w:t>》</w:t>
      </w:r>
      <w:r>
        <w:t>答案：A</w:t>
      </w:r>
    </w:p>
    <w:p>
      <w:pPr>
        <w:pStyle w:val="13"/>
        <w:numPr>
          <w:ilvl w:val="0"/>
          <w:numId w:val="12"/>
        </w:numPr>
        <w:tabs>
          <w:tab w:val="left" w:pos="1210"/>
        </w:tabs>
        <w:spacing w:before="4" w:after="0" w:line="333" w:lineRule="auto"/>
        <w:ind w:left="788" w:right="3314" w:firstLine="0"/>
        <w:jc w:val="left"/>
        <w:rPr>
          <w:sz w:val="28"/>
        </w:rPr>
      </w:pPr>
      <w:r>
        <w:rPr>
          <w:spacing w:val="-3"/>
          <w:sz w:val="28"/>
        </w:rPr>
        <w:t>这篇文章针对的主要问题是：        A</w:t>
      </w:r>
      <w:r>
        <w:rPr>
          <w:spacing w:val="-4"/>
          <w:sz w:val="28"/>
        </w:rPr>
        <w:t>．信息时代年轻人面临阅读内容选择的困境</w:t>
      </w:r>
      <w:r>
        <w:rPr>
          <w:sz w:val="28"/>
        </w:rPr>
        <w:t>B</w:t>
      </w:r>
      <w:r>
        <w:rPr>
          <w:spacing w:val="-4"/>
          <w:sz w:val="28"/>
        </w:rPr>
        <w:t>．网络中的不良信息影响了年轻人的价值观</w:t>
      </w:r>
    </w:p>
    <w:p>
      <w:pPr>
        <w:pStyle w:val="5"/>
        <w:spacing w:before="4" w:line="333" w:lineRule="auto"/>
        <w:ind w:left="788" w:right="2193"/>
      </w:pPr>
      <w:r>
        <w:t>C．年轻人的阅读时间被网络强大的娱乐功能所侵占D．奇特炫目的网络信息使年轻人对传统文化失去兴趣答案：A</w:t>
      </w:r>
    </w:p>
    <w:p>
      <w:pPr>
        <w:pStyle w:val="13"/>
        <w:numPr>
          <w:ilvl w:val="0"/>
          <w:numId w:val="12"/>
        </w:numPr>
        <w:tabs>
          <w:tab w:val="left" w:pos="1210"/>
        </w:tabs>
        <w:spacing w:before="4" w:after="0" w:line="240" w:lineRule="auto"/>
        <w:ind w:left="1209" w:right="0" w:hanging="422"/>
        <w:jc w:val="left"/>
        <w:rPr>
          <w:sz w:val="28"/>
        </w:rPr>
      </w:pPr>
      <w:r>
        <w:rPr>
          <w:spacing w:val="-3"/>
          <w:sz w:val="28"/>
        </w:rPr>
        <w:t>下列哪项与这段文字表达的观点最接近？</w:t>
      </w:r>
    </w:p>
    <w:p>
      <w:pPr>
        <w:spacing w:after="0" w:line="240" w:lineRule="auto"/>
        <w:jc w:val="left"/>
        <w:rPr>
          <w:sz w:val="28"/>
        </w:rPr>
        <w:sectPr>
          <w:pgSz w:w="11910" w:h="16840"/>
          <w:pgMar w:top="1480" w:right="980" w:bottom="1160" w:left="1360" w:header="0" w:footer="960" w:gutter="0"/>
        </w:sectPr>
      </w:pPr>
    </w:p>
    <w:p>
      <w:pPr>
        <w:pStyle w:val="5"/>
        <w:spacing w:before="41" w:line="333" w:lineRule="auto"/>
        <w:ind w:left="788" w:right="2742"/>
      </w:pPr>
      <w:r>
        <w:t>A．黑发不知勤学早，白首方悔读书迟（颜真卿） B．腹有诗书气自华，读书万卷始通神（苏轼）</w:t>
      </w:r>
    </w:p>
    <w:p>
      <w:pPr>
        <w:pStyle w:val="13"/>
        <w:numPr>
          <w:ilvl w:val="0"/>
          <w:numId w:val="13"/>
        </w:numPr>
        <w:tabs>
          <w:tab w:val="left" w:pos="1452"/>
        </w:tabs>
        <w:spacing w:before="1" w:after="0" w:line="336" w:lineRule="auto"/>
        <w:ind w:left="1450" w:right="258" w:hanging="420"/>
        <w:jc w:val="left"/>
        <w:rPr>
          <w:sz w:val="28"/>
        </w:rPr>
      </w:pPr>
      <w:r>
        <w:rPr>
          <w:spacing w:val="-4"/>
          <w:sz w:val="28"/>
        </w:rPr>
        <w:t>在读书上，数量并不列于首要，重要的是书的品质与所引起的思</w:t>
      </w:r>
      <w:r>
        <w:rPr>
          <w:spacing w:val="-1"/>
          <w:sz w:val="28"/>
        </w:rPr>
        <w:t>索的程度</w:t>
      </w:r>
      <w:r>
        <w:rPr>
          <w:sz w:val="28"/>
        </w:rPr>
        <w:t>（</w:t>
      </w:r>
      <w:r>
        <w:rPr>
          <w:spacing w:val="-3"/>
          <w:sz w:val="28"/>
        </w:rPr>
        <w:t>富兰克林</w:t>
      </w:r>
      <w:r>
        <w:rPr>
          <w:sz w:val="28"/>
        </w:rPr>
        <w:t>）</w:t>
      </w:r>
    </w:p>
    <w:p>
      <w:pPr>
        <w:pStyle w:val="13"/>
        <w:numPr>
          <w:ilvl w:val="0"/>
          <w:numId w:val="13"/>
        </w:numPr>
        <w:tabs>
          <w:tab w:val="left" w:pos="1452"/>
        </w:tabs>
        <w:spacing w:before="0" w:after="0" w:line="333" w:lineRule="auto"/>
        <w:ind w:left="1450" w:right="258" w:hanging="420"/>
        <w:jc w:val="left"/>
        <w:rPr>
          <w:sz w:val="28"/>
        </w:rPr>
      </w:pPr>
      <w:r>
        <w:rPr>
          <w:spacing w:val="-4"/>
          <w:sz w:val="28"/>
        </w:rPr>
        <w:t>经验丰富的人读书用两只眼睛，一只眼睛看到纸面上的话，另一</w:t>
      </w:r>
      <w:r>
        <w:rPr>
          <w:spacing w:val="-3"/>
          <w:sz w:val="28"/>
        </w:rPr>
        <w:t>只眼睛看到纸的背面</w:t>
      </w:r>
      <w:r>
        <w:rPr>
          <w:sz w:val="28"/>
        </w:rPr>
        <w:t>（</w:t>
      </w:r>
      <w:r>
        <w:rPr>
          <w:spacing w:val="-2"/>
          <w:sz w:val="28"/>
        </w:rPr>
        <w:t>歌德</w:t>
      </w:r>
      <w:r>
        <w:rPr>
          <w:sz w:val="28"/>
        </w:rPr>
        <w:t>）</w:t>
      </w:r>
    </w:p>
    <w:p>
      <w:pPr>
        <w:pStyle w:val="5"/>
        <w:ind w:left="788"/>
      </w:pPr>
      <w:r>
        <w:t>答案：C</w:t>
      </w:r>
    </w:p>
    <w:p>
      <w:pPr>
        <w:pStyle w:val="13"/>
        <w:numPr>
          <w:ilvl w:val="0"/>
          <w:numId w:val="12"/>
        </w:numPr>
        <w:tabs>
          <w:tab w:val="left" w:pos="1210"/>
        </w:tabs>
        <w:spacing w:before="140" w:after="0" w:line="240" w:lineRule="auto"/>
        <w:ind w:left="1209" w:right="0" w:hanging="422"/>
        <w:jc w:val="left"/>
        <w:rPr>
          <w:sz w:val="28"/>
        </w:rPr>
      </w:pPr>
      <w:r>
        <w:rPr>
          <w:spacing w:val="-3"/>
          <w:sz w:val="28"/>
        </w:rPr>
        <w:t>下列最适合做文章标题的是：</w:t>
      </w:r>
    </w:p>
    <w:p>
      <w:pPr>
        <w:pStyle w:val="5"/>
        <w:tabs>
          <w:tab w:val="left" w:pos="4429"/>
        </w:tabs>
        <w:spacing w:before="141" w:line="333" w:lineRule="auto"/>
        <w:ind w:left="788" w:right="1911"/>
      </w:pPr>
      <w:r>
        <w:t>A．读书与</w:t>
      </w:r>
      <w:r>
        <w:rPr>
          <w:spacing w:val="-3"/>
        </w:rPr>
        <w:t>做</w:t>
      </w:r>
      <w:r>
        <w:t>人</w:t>
      </w:r>
      <w:r>
        <w:tab/>
      </w:r>
      <w:r>
        <w:t>B．阅读是</w:t>
      </w:r>
      <w:r>
        <w:rPr>
          <w:spacing w:val="-3"/>
        </w:rPr>
        <w:t>一</w:t>
      </w:r>
      <w:r>
        <w:t>生的</w:t>
      </w:r>
      <w:r>
        <w:rPr>
          <w:spacing w:val="-3"/>
        </w:rPr>
        <w:t>事</w:t>
      </w:r>
      <w:r>
        <w:t>业  C．传统出</w:t>
      </w:r>
      <w:r>
        <w:rPr>
          <w:spacing w:val="-3"/>
        </w:rPr>
        <w:t>版</w:t>
      </w:r>
      <w:r>
        <w:t>业路</w:t>
      </w:r>
      <w:r>
        <w:rPr>
          <w:spacing w:val="-3"/>
        </w:rPr>
        <w:t>在</w:t>
      </w:r>
      <w:r>
        <w:t>何方</w:t>
      </w:r>
      <w:r>
        <w:tab/>
      </w:r>
      <w:r>
        <w:t>D．网络时</w:t>
      </w:r>
      <w:r>
        <w:rPr>
          <w:spacing w:val="-3"/>
        </w:rPr>
        <w:t>代</w:t>
      </w:r>
      <w:r>
        <w:t>更需</w:t>
      </w:r>
      <w:r>
        <w:rPr>
          <w:spacing w:val="-3"/>
        </w:rPr>
        <w:t>经</w:t>
      </w:r>
      <w:r>
        <w:t>典阅</w:t>
      </w:r>
      <w:r>
        <w:rPr>
          <w:spacing w:val="-15"/>
        </w:rPr>
        <w:t>读</w:t>
      </w:r>
      <w:r>
        <w:t>答案：D</w:t>
      </w:r>
    </w:p>
    <w:p>
      <w:pPr>
        <w:pStyle w:val="5"/>
        <w:spacing w:before="5"/>
        <w:rPr>
          <w:sz w:val="35"/>
        </w:rPr>
      </w:pPr>
    </w:p>
    <w:p>
      <w:pPr>
        <w:pStyle w:val="4"/>
        <w:numPr>
          <w:ilvl w:val="2"/>
          <w:numId w:val="7"/>
        </w:numPr>
        <w:tabs>
          <w:tab w:val="left" w:pos="1349"/>
          <w:tab w:val="left" w:pos="1350"/>
        </w:tabs>
        <w:spacing w:before="0" w:after="0" w:line="240" w:lineRule="auto"/>
        <w:ind w:left="1350" w:right="0" w:hanging="1121"/>
        <w:jc w:val="left"/>
        <w:rPr>
          <w:rFonts w:hint="eastAsia" w:ascii="黑体" w:eastAsia="黑体"/>
        </w:rPr>
      </w:pPr>
      <w:bookmarkStart w:id="27" w:name="_bookmark14"/>
      <w:bookmarkEnd w:id="27"/>
      <w:bookmarkStart w:id="28" w:name="_bookmark14"/>
      <w:bookmarkEnd w:id="28"/>
      <w:r>
        <w:rPr>
          <w:rFonts w:hint="eastAsia" w:ascii="黑体" w:eastAsia="黑体"/>
        </w:rPr>
        <w:t>《综合应用能力（B</w:t>
      </w:r>
      <w:r>
        <w:rPr>
          <w:rFonts w:hint="eastAsia" w:ascii="黑体" w:eastAsia="黑体"/>
          <w:spacing w:val="-41"/>
        </w:rPr>
        <w:t xml:space="preserve"> 类</w:t>
      </w:r>
      <w:r>
        <w:rPr>
          <w:rFonts w:hint="eastAsia" w:ascii="黑体" w:eastAsia="黑体"/>
          <w:spacing w:val="-159"/>
        </w:rPr>
        <w:t>）</w:t>
      </w:r>
      <w:r>
        <w:rPr>
          <w:rFonts w:hint="eastAsia" w:ascii="黑体" w:eastAsia="黑体"/>
        </w:rPr>
        <w:t>》</w:t>
      </w:r>
    </w:p>
    <w:p>
      <w:pPr>
        <w:pStyle w:val="5"/>
        <w:rPr>
          <w:rFonts w:ascii="黑体"/>
          <w:sz w:val="32"/>
        </w:rPr>
      </w:pPr>
    </w:p>
    <w:p>
      <w:pPr>
        <w:pStyle w:val="5"/>
        <w:rPr>
          <w:rFonts w:ascii="黑体"/>
          <w:sz w:val="37"/>
        </w:rPr>
      </w:pPr>
    </w:p>
    <w:p>
      <w:pPr>
        <w:pStyle w:val="13"/>
        <w:numPr>
          <w:ilvl w:val="3"/>
          <w:numId w:val="7"/>
        </w:numPr>
        <w:tabs>
          <w:tab w:val="left" w:pos="1681"/>
          <w:tab w:val="left" w:pos="1682"/>
        </w:tabs>
        <w:spacing w:before="0" w:after="0" w:line="240" w:lineRule="auto"/>
        <w:ind w:left="1681" w:right="0" w:hanging="1453"/>
        <w:jc w:val="left"/>
        <w:rPr>
          <w:b/>
          <w:sz w:val="32"/>
        </w:rPr>
      </w:pPr>
      <w:r>
        <w:rPr>
          <w:b/>
          <w:sz w:val="32"/>
        </w:rPr>
        <w:t>考试性质和目标</w:t>
      </w:r>
    </w:p>
    <w:p>
      <w:pPr>
        <w:pStyle w:val="5"/>
        <w:rPr>
          <w:b/>
          <w:sz w:val="32"/>
        </w:rPr>
      </w:pPr>
    </w:p>
    <w:p>
      <w:pPr>
        <w:spacing w:before="251" w:line="348" w:lineRule="auto"/>
        <w:ind w:left="229" w:right="106" w:firstLine="640"/>
        <w:jc w:val="both"/>
        <w:rPr>
          <w:sz w:val="32"/>
        </w:rPr>
      </w:pPr>
      <w:r>
        <w:rPr>
          <w:sz w:val="32"/>
        </w:rPr>
        <w:t>《综合应用能力（B</w:t>
      </w:r>
      <w:r>
        <w:rPr>
          <w:spacing w:val="-26"/>
          <w:sz w:val="32"/>
        </w:rPr>
        <w:t xml:space="preserve"> 类</w:t>
      </w:r>
      <w:r>
        <w:rPr>
          <w:spacing w:val="-159"/>
          <w:sz w:val="32"/>
        </w:rPr>
        <w:t>）</w:t>
      </w:r>
      <w:r>
        <w:rPr>
          <w:sz w:val="32"/>
        </w:rPr>
        <w:t>》是针对事业单位人文社科类专业技</w:t>
      </w:r>
      <w:r>
        <w:rPr>
          <w:spacing w:val="3"/>
          <w:sz w:val="32"/>
        </w:rPr>
        <w:t>术岗位公开招聘工作人员而设置的考试科目，旨在测查应试人员</w:t>
      </w:r>
      <w:r>
        <w:rPr>
          <w:spacing w:val="-3"/>
          <w:sz w:val="32"/>
        </w:rPr>
        <w:t>综合运用相关知识和技能发现问题、分析问题、解决问题的能力。</w:t>
      </w:r>
    </w:p>
    <w:p>
      <w:pPr>
        <w:pStyle w:val="5"/>
        <w:spacing w:before="8"/>
        <w:rPr>
          <w:sz w:val="37"/>
        </w:rPr>
      </w:pPr>
    </w:p>
    <w:p>
      <w:pPr>
        <w:pStyle w:val="13"/>
        <w:numPr>
          <w:ilvl w:val="3"/>
          <w:numId w:val="7"/>
        </w:numPr>
        <w:tabs>
          <w:tab w:val="left" w:pos="1681"/>
          <w:tab w:val="left" w:pos="1682"/>
        </w:tabs>
        <w:spacing w:before="0" w:after="0" w:line="240" w:lineRule="auto"/>
        <w:ind w:left="1681" w:right="0" w:hanging="1453"/>
        <w:jc w:val="left"/>
        <w:rPr>
          <w:b/>
          <w:sz w:val="32"/>
        </w:rPr>
      </w:pPr>
      <w:r>
        <w:rPr>
          <w:b/>
          <w:sz w:val="32"/>
        </w:rPr>
        <w:t>考试内容和测评要素</w:t>
      </w:r>
    </w:p>
    <w:p>
      <w:pPr>
        <w:pStyle w:val="5"/>
        <w:rPr>
          <w:b/>
          <w:sz w:val="32"/>
        </w:rPr>
      </w:pPr>
    </w:p>
    <w:p>
      <w:pPr>
        <w:spacing w:before="251" w:line="348" w:lineRule="auto"/>
        <w:ind w:left="229" w:right="273" w:firstLine="640"/>
        <w:jc w:val="left"/>
        <w:rPr>
          <w:sz w:val="32"/>
        </w:rPr>
      </w:pPr>
      <w:r>
        <w:rPr>
          <w:spacing w:val="3"/>
          <w:w w:val="95"/>
          <w:sz w:val="32"/>
        </w:rPr>
        <w:t xml:space="preserve">主要测查应试人员的阅读理解能力、逻辑思维能力、调查研 </w:t>
      </w:r>
      <w:r>
        <w:rPr>
          <w:spacing w:val="3"/>
          <w:sz w:val="32"/>
        </w:rPr>
        <w:t>究能力、文字表达能力。</w:t>
      </w:r>
    </w:p>
    <w:p>
      <w:pPr>
        <w:spacing w:before="0" w:line="489" w:lineRule="exact"/>
        <w:ind w:left="872" w:right="0" w:firstLine="0"/>
        <w:jc w:val="left"/>
        <w:rPr>
          <w:sz w:val="32"/>
        </w:rPr>
      </w:pPr>
      <w:r>
        <w:rPr>
          <w:rFonts w:hint="eastAsia" w:ascii="微软雅黑" w:eastAsia="微软雅黑"/>
          <w:b/>
          <w:sz w:val="32"/>
        </w:rPr>
        <w:t>阅读理解能力：</w:t>
      </w:r>
      <w:r>
        <w:rPr>
          <w:sz w:val="32"/>
        </w:rPr>
        <w:t>能够把握社会科学领域文本的事实和观点，</w:t>
      </w:r>
    </w:p>
    <w:p>
      <w:pPr>
        <w:pStyle w:val="4"/>
        <w:spacing w:before="107"/>
        <w:ind w:firstLine="0"/>
      </w:pPr>
      <w:r>
        <w:t>全面准确领会材料含义。</w:t>
      </w:r>
    </w:p>
    <w:p>
      <w:pPr>
        <w:spacing w:after="0"/>
        <w:sectPr>
          <w:pgSz w:w="11910" w:h="16840"/>
          <w:pgMar w:top="1480" w:right="980" w:bottom="1160" w:left="1360" w:header="0" w:footer="960" w:gutter="0"/>
        </w:sectPr>
      </w:pPr>
    </w:p>
    <w:p>
      <w:pPr>
        <w:spacing w:before="0" w:line="518" w:lineRule="exact"/>
        <w:ind w:left="872" w:right="0" w:firstLine="0"/>
        <w:jc w:val="left"/>
        <w:rPr>
          <w:sz w:val="32"/>
        </w:rPr>
      </w:pPr>
      <w:r>
        <w:rPr>
          <w:rFonts w:hint="eastAsia" w:ascii="微软雅黑" w:eastAsia="微软雅黑"/>
          <w:b/>
          <w:sz w:val="32"/>
        </w:rPr>
        <w:t>逻辑思维能力：</w:t>
      </w:r>
      <w:r>
        <w:rPr>
          <w:sz w:val="32"/>
        </w:rPr>
        <w:t>能够运用逻辑方法，对社会科学领域的现象、</w:t>
      </w:r>
    </w:p>
    <w:p>
      <w:pPr>
        <w:pStyle w:val="4"/>
        <w:spacing w:before="107"/>
        <w:ind w:firstLine="0"/>
      </w:pPr>
      <w:r>
        <w:t>问题和观点等进行分析、判断、推理和论证。</w:t>
      </w:r>
    </w:p>
    <w:p>
      <w:pPr>
        <w:spacing w:before="83"/>
        <w:ind w:left="872" w:right="0" w:firstLine="0"/>
        <w:jc w:val="left"/>
        <w:rPr>
          <w:sz w:val="32"/>
        </w:rPr>
      </w:pPr>
      <w:r>
        <w:rPr>
          <w:rFonts w:hint="eastAsia" w:ascii="微软雅黑" w:eastAsia="微软雅黑"/>
          <w:b/>
          <w:sz w:val="32"/>
        </w:rPr>
        <w:t>调查研究能力：</w:t>
      </w:r>
      <w:r>
        <w:rPr>
          <w:sz w:val="32"/>
        </w:rPr>
        <w:t>能够运用科学的方法，针对社会科学领域的</w:t>
      </w:r>
    </w:p>
    <w:p>
      <w:pPr>
        <w:pStyle w:val="4"/>
        <w:spacing w:before="108" w:line="348" w:lineRule="auto"/>
        <w:ind w:right="42" w:firstLine="0"/>
      </w:pPr>
      <w:r>
        <w:t>相关问题，系统地收集事实和资料，在此基础上进行归纳、分析、评价和应用。</w:t>
      </w:r>
    </w:p>
    <w:p>
      <w:pPr>
        <w:spacing w:before="0" w:line="486" w:lineRule="exact"/>
        <w:ind w:left="872" w:right="0" w:firstLine="0"/>
        <w:jc w:val="left"/>
        <w:rPr>
          <w:sz w:val="32"/>
        </w:rPr>
      </w:pPr>
      <w:r>
        <w:rPr>
          <w:rFonts w:hint="eastAsia" w:ascii="微软雅黑" w:eastAsia="微软雅黑"/>
          <w:b/>
          <w:sz w:val="32"/>
        </w:rPr>
        <w:t>文字表达能力：</w:t>
      </w:r>
      <w:r>
        <w:rPr>
          <w:sz w:val="32"/>
        </w:rPr>
        <w:t>能够运用语言文字准确清晰地陈述意见、论</w:t>
      </w:r>
    </w:p>
    <w:p>
      <w:pPr>
        <w:pStyle w:val="4"/>
        <w:spacing w:before="108"/>
        <w:ind w:firstLine="0"/>
      </w:pPr>
      <w:r>
        <w:t>证观点、表达思想。</w:t>
      </w:r>
    </w:p>
    <w:p>
      <w:pPr>
        <w:pStyle w:val="5"/>
        <w:rPr>
          <w:sz w:val="32"/>
        </w:rPr>
      </w:pPr>
    </w:p>
    <w:p>
      <w:pPr>
        <w:pStyle w:val="13"/>
        <w:numPr>
          <w:ilvl w:val="3"/>
          <w:numId w:val="7"/>
        </w:numPr>
        <w:tabs>
          <w:tab w:val="left" w:pos="1681"/>
          <w:tab w:val="left" w:pos="1682"/>
        </w:tabs>
        <w:spacing w:before="255" w:after="0" w:line="240" w:lineRule="auto"/>
        <w:ind w:left="1681" w:right="0" w:hanging="1453"/>
        <w:jc w:val="left"/>
        <w:rPr>
          <w:b/>
          <w:sz w:val="32"/>
        </w:rPr>
      </w:pPr>
      <w:r>
        <w:rPr>
          <w:b/>
          <w:sz w:val="32"/>
        </w:rPr>
        <w:t>试卷结构</w:t>
      </w:r>
    </w:p>
    <w:p>
      <w:pPr>
        <w:pStyle w:val="5"/>
        <w:rPr>
          <w:b/>
          <w:sz w:val="32"/>
        </w:rPr>
      </w:pPr>
    </w:p>
    <w:p>
      <w:pPr>
        <w:spacing w:before="253" w:line="348" w:lineRule="auto"/>
        <w:ind w:left="229" w:right="265" w:firstLine="640"/>
        <w:jc w:val="both"/>
        <w:rPr>
          <w:sz w:val="32"/>
        </w:rPr>
      </w:pPr>
      <w:r>
        <w:rPr>
          <w:spacing w:val="3"/>
          <w:w w:val="95"/>
          <w:sz w:val="32"/>
        </w:rPr>
        <w:t xml:space="preserve">试卷由主观性试题组成，主要题型包括概念分析题、校阅改 错题、论证评价题、材料分析题和写作题等。每次考试从上述题 </w:t>
      </w:r>
      <w:r>
        <w:rPr>
          <w:spacing w:val="3"/>
          <w:sz w:val="32"/>
        </w:rPr>
        <w:t>型中组合选用。</w:t>
      </w:r>
    </w:p>
    <w:p>
      <w:pPr>
        <w:spacing w:after="0" w:line="348" w:lineRule="auto"/>
        <w:jc w:val="both"/>
        <w:rPr>
          <w:sz w:val="32"/>
        </w:rPr>
        <w:sectPr>
          <w:pgSz w:w="11910" w:h="16840"/>
          <w:pgMar w:top="1460" w:right="980" w:bottom="1160" w:left="1360" w:header="0" w:footer="960" w:gutter="0"/>
        </w:sectPr>
      </w:pPr>
    </w:p>
    <w:p>
      <w:pPr>
        <w:pStyle w:val="5"/>
        <w:spacing w:before="3"/>
        <w:rPr>
          <w:sz w:val="26"/>
        </w:rPr>
      </w:pPr>
    </w:p>
    <w:p>
      <w:pPr>
        <w:pStyle w:val="4"/>
        <w:numPr>
          <w:ilvl w:val="1"/>
          <w:numId w:val="14"/>
        </w:numPr>
        <w:tabs>
          <w:tab w:val="left" w:pos="1030"/>
          <w:tab w:val="left" w:pos="1031"/>
        </w:tabs>
        <w:spacing w:before="54" w:after="0" w:line="240" w:lineRule="auto"/>
        <w:ind w:left="1030" w:right="0" w:hanging="802"/>
        <w:jc w:val="left"/>
        <w:rPr>
          <w:rFonts w:hint="eastAsia" w:ascii="黑体" w:eastAsia="黑体"/>
        </w:rPr>
      </w:pPr>
      <w:bookmarkStart w:id="29" w:name="_bookmark15"/>
      <w:bookmarkEnd w:id="29"/>
      <w:bookmarkStart w:id="30" w:name="_bookmark15"/>
      <w:bookmarkEnd w:id="30"/>
      <w:r>
        <w:rPr>
          <w:rFonts w:hint="eastAsia" w:ascii="黑体" w:eastAsia="黑体"/>
        </w:rPr>
        <w:t>自然科学专技类（C</w:t>
      </w:r>
      <w:r>
        <w:rPr>
          <w:rFonts w:hint="eastAsia" w:ascii="黑体" w:eastAsia="黑体"/>
          <w:spacing w:val="-41"/>
        </w:rPr>
        <w:t xml:space="preserve"> 类</w:t>
      </w:r>
      <w:r>
        <w:rPr>
          <w:rFonts w:hint="eastAsia" w:ascii="黑体" w:eastAsia="黑体"/>
        </w:rPr>
        <w:t>）</w:t>
      </w:r>
    </w:p>
    <w:p>
      <w:pPr>
        <w:pStyle w:val="5"/>
        <w:rPr>
          <w:rFonts w:ascii="黑体"/>
          <w:sz w:val="32"/>
        </w:rPr>
      </w:pPr>
    </w:p>
    <w:p>
      <w:pPr>
        <w:pStyle w:val="5"/>
        <w:spacing w:before="10"/>
        <w:rPr>
          <w:rFonts w:ascii="黑体"/>
          <w:sz w:val="36"/>
        </w:rPr>
      </w:pPr>
    </w:p>
    <w:p>
      <w:pPr>
        <w:pStyle w:val="4"/>
        <w:numPr>
          <w:ilvl w:val="2"/>
          <w:numId w:val="14"/>
        </w:numPr>
        <w:tabs>
          <w:tab w:val="left" w:pos="1349"/>
          <w:tab w:val="left" w:pos="1350"/>
        </w:tabs>
        <w:spacing w:before="0" w:after="0" w:line="240" w:lineRule="auto"/>
        <w:ind w:left="1350" w:right="0" w:hanging="1121"/>
        <w:jc w:val="left"/>
        <w:rPr>
          <w:rFonts w:hint="eastAsia" w:ascii="黑体" w:eastAsia="黑体"/>
        </w:rPr>
      </w:pPr>
      <w:bookmarkStart w:id="31" w:name="_bookmark16"/>
      <w:bookmarkEnd w:id="31"/>
      <w:bookmarkStart w:id="32" w:name="_bookmark16"/>
      <w:bookmarkEnd w:id="32"/>
      <w:r>
        <w:rPr>
          <w:rFonts w:hint="eastAsia" w:ascii="黑体" w:eastAsia="黑体"/>
        </w:rPr>
        <w:t>《职业能力倾向测验（C</w:t>
      </w:r>
      <w:r>
        <w:rPr>
          <w:rFonts w:hint="eastAsia" w:ascii="黑体" w:eastAsia="黑体"/>
          <w:spacing w:val="-41"/>
        </w:rPr>
        <w:t xml:space="preserve"> 类</w:t>
      </w:r>
      <w:r>
        <w:rPr>
          <w:rFonts w:hint="eastAsia" w:ascii="黑体" w:eastAsia="黑体"/>
          <w:spacing w:val="-161"/>
        </w:rPr>
        <w:t>）</w:t>
      </w:r>
      <w:r>
        <w:rPr>
          <w:rFonts w:hint="eastAsia" w:ascii="黑体" w:eastAsia="黑体"/>
        </w:rPr>
        <w:t>》</w:t>
      </w:r>
    </w:p>
    <w:p>
      <w:pPr>
        <w:pStyle w:val="5"/>
        <w:rPr>
          <w:rFonts w:ascii="黑体"/>
          <w:sz w:val="32"/>
        </w:rPr>
      </w:pPr>
    </w:p>
    <w:p>
      <w:pPr>
        <w:pStyle w:val="5"/>
        <w:spacing w:before="10"/>
        <w:rPr>
          <w:rFonts w:ascii="黑体"/>
          <w:sz w:val="36"/>
        </w:rPr>
      </w:pPr>
    </w:p>
    <w:p>
      <w:pPr>
        <w:pStyle w:val="13"/>
        <w:numPr>
          <w:ilvl w:val="3"/>
          <w:numId w:val="14"/>
        </w:numPr>
        <w:tabs>
          <w:tab w:val="left" w:pos="1681"/>
          <w:tab w:val="left" w:pos="1682"/>
        </w:tabs>
        <w:spacing w:before="0" w:after="0" w:line="240" w:lineRule="auto"/>
        <w:ind w:left="1681" w:right="0" w:hanging="1453"/>
        <w:jc w:val="left"/>
        <w:rPr>
          <w:b/>
          <w:sz w:val="32"/>
        </w:rPr>
      </w:pPr>
      <w:r>
        <w:rPr>
          <w:b/>
          <w:sz w:val="32"/>
        </w:rPr>
        <w:t>考试性质和目标</w:t>
      </w:r>
    </w:p>
    <w:p>
      <w:pPr>
        <w:pStyle w:val="5"/>
        <w:rPr>
          <w:b/>
          <w:sz w:val="32"/>
        </w:rPr>
      </w:pPr>
    </w:p>
    <w:p>
      <w:pPr>
        <w:pStyle w:val="5"/>
        <w:spacing w:before="9"/>
        <w:rPr>
          <w:b/>
          <w:sz w:val="23"/>
        </w:rPr>
      </w:pPr>
    </w:p>
    <w:p>
      <w:pPr>
        <w:spacing w:before="0" w:line="340" w:lineRule="auto"/>
        <w:ind w:left="229" w:right="263" w:firstLine="640"/>
        <w:jc w:val="both"/>
        <w:rPr>
          <w:sz w:val="32"/>
        </w:rPr>
      </w:pPr>
      <w:r>
        <w:rPr>
          <w:sz w:val="32"/>
        </w:rPr>
        <w:t>《职业能力倾向测验（C</w:t>
      </w:r>
      <w:r>
        <w:rPr>
          <w:spacing w:val="-26"/>
          <w:sz w:val="32"/>
        </w:rPr>
        <w:t xml:space="preserve"> 类</w:t>
      </w:r>
      <w:r>
        <w:rPr>
          <w:spacing w:val="-161"/>
          <w:sz w:val="32"/>
        </w:rPr>
        <w:t>）</w:t>
      </w:r>
      <w:r>
        <w:rPr>
          <w:spacing w:val="-1"/>
          <w:sz w:val="32"/>
        </w:rPr>
        <w:t>》是针对事业单位自然科学类专</w:t>
      </w:r>
      <w:r>
        <w:rPr>
          <w:spacing w:val="3"/>
          <w:w w:val="95"/>
          <w:sz w:val="32"/>
        </w:rPr>
        <w:t xml:space="preserve">业技术岗位公开招聘工作人员而设置的考试科目，主要测查与事 业单位自然科学类专业技术岗位密切相关的、适合通过客观化纸 笔测验方式进行考查的基本素质和能力要素，包括常识判断、言 </w:t>
      </w:r>
      <w:r>
        <w:rPr>
          <w:spacing w:val="3"/>
          <w:sz w:val="32"/>
        </w:rPr>
        <w:t>语理解与表达、判断推理、综合分析等部分。</w:t>
      </w:r>
    </w:p>
    <w:p>
      <w:pPr>
        <w:pStyle w:val="5"/>
        <w:spacing w:before="8"/>
        <w:rPr>
          <w:sz w:val="32"/>
        </w:rPr>
      </w:pPr>
    </w:p>
    <w:p>
      <w:pPr>
        <w:pStyle w:val="13"/>
        <w:numPr>
          <w:ilvl w:val="3"/>
          <w:numId w:val="14"/>
        </w:numPr>
        <w:tabs>
          <w:tab w:val="left" w:pos="1681"/>
          <w:tab w:val="left" w:pos="1682"/>
        </w:tabs>
        <w:spacing w:before="1" w:after="0" w:line="240" w:lineRule="auto"/>
        <w:ind w:left="1681" w:right="0" w:hanging="1453"/>
        <w:jc w:val="left"/>
        <w:rPr>
          <w:b/>
          <w:sz w:val="32"/>
        </w:rPr>
      </w:pPr>
      <w:r>
        <w:rPr>
          <w:b/>
          <w:sz w:val="32"/>
        </w:rPr>
        <w:t>考试内容与题型介绍</w:t>
      </w:r>
    </w:p>
    <w:p>
      <w:pPr>
        <w:pStyle w:val="5"/>
        <w:spacing w:before="7"/>
        <w:rPr>
          <w:b/>
          <w:sz w:val="43"/>
        </w:rPr>
      </w:pPr>
    </w:p>
    <w:p>
      <w:pPr>
        <w:spacing w:before="0"/>
        <w:ind w:left="872" w:right="0" w:firstLine="0"/>
        <w:jc w:val="left"/>
        <w:rPr>
          <w:rFonts w:hint="eastAsia" w:ascii="微软雅黑" w:hAnsi="微软雅黑" w:eastAsia="微软雅黑"/>
          <w:b/>
          <w:sz w:val="32"/>
        </w:rPr>
      </w:pPr>
      <w:r>
        <w:rPr>
          <w:rFonts w:hint="eastAsia" w:ascii="微软雅黑" w:hAnsi="微软雅黑" w:eastAsia="微软雅黑"/>
          <w:b/>
          <w:sz w:val="32"/>
        </w:rPr>
        <w:t>⑴常识判断</w:t>
      </w:r>
    </w:p>
    <w:p>
      <w:pPr>
        <w:spacing w:before="177" w:line="350" w:lineRule="auto"/>
        <w:ind w:left="229" w:right="273" w:firstLine="640"/>
        <w:jc w:val="left"/>
        <w:rPr>
          <w:sz w:val="32"/>
        </w:rPr>
      </w:pPr>
      <w:r>
        <w:rPr>
          <w:spacing w:val="3"/>
          <w:w w:val="95"/>
          <w:sz w:val="32"/>
        </w:rPr>
        <w:t xml:space="preserve">主要测查应试人员应知应会的基本知识以及运用这些知识进 </w:t>
      </w:r>
      <w:r>
        <w:rPr>
          <w:spacing w:val="3"/>
          <w:sz w:val="32"/>
        </w:rPr>
        <w:t>行分析判断的能力，主要涉及科学、技术、社会、文化等方面。</w:t>
      </w:r>
    </w:p>
    <w:p>
      <w:pPr>
        <w:spacing w:before="0" w:line="416" w:lineRule="exact"/>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tabs>
          <w:tab w:val="left" w:pos="4429"/>
        </w:tabs>
        <w:spacing w:before="143" w:line="333" w:lineRule="auto"/>
        <w:ind w:left="788" w:right="2192"/>
      </w:pPr>
      <w:r>
        <w:t>关于科</w:t>
      </w:r>
      <w:r>
        <w:rPr>
          <w:spacing w:val="-3"/>
        </w:rPr>
        <w:t>学</w:t>
      </w:r>
      <w:r>
        <w:t>家的</w:t>
      </w:r>
      <w:r>
        <w:rPr>
          <w:spacing w:val="-3"/>
        </w:rPr>
        <w:t>成就</w:t>
      </w:r>
      <w:r>
        <w:t>，下列</w:t>
      </w:r>
      <w:r>
        <w:rPr>
          <w:spacing w:val="-3"/>
        </w:rPr>
        <w:t>说</w:t>
      </w:r>
      <w:r>
        <w:t>法正</w:t>
      </w:r>
      <w:r>
        <w:rPr>
          <w:spacing w:val="-3"/>
        </w:rPr>
        <w:t>确的</w:t>
      </w:r>
      <w:r>
        <w:t>是：         A．阿基米</w:t>
      </w:r>
      <w:r>
        <w:rPr>
          <w:spacing w:val="-3"/>
        </w:rPr>
        <w:t>德</w:t>
      </w:r>
      <w:r>
        <w:t>发现</w:t>
      </w:r>
      <w:r>
        <w:rPr>
          <w:spacing w:val="-3"/>
        </w:rPr>
        <w:t>了</w:t>
      </w:r>
      <w:r>
        <w:t>杠杆原理</w:t>
      </w:r>
      <w:r>
        <w:rPr>
          <w:spacing w:val="10"/>
        </w:rPr>
        <w:t xml:space="preserve"> </w:t>
      </w:r>
      <w:r>
        <w:t>B．道尔顿</w:t>
      </w:r>
      <w:r>
        <w:rPr>
          <w:spacing w:val="-3"/>
        </w:rPr>
        <w:t>提</w:t>
      </w:r>
      <w:r>
        <w:t>出了</w:t>
      </w:r>
      <w:r>
        <w:rPr>
          <w:spacing w:val="-3"/>
        </w:rPr>
        <w:t>分</w:t>
      </w:r>
      <w:r>
        <w:t>子</w:t>
      </w:r>
      <w:r>
        <w:rPr>
          <w:spacing w:val="-14"/>
        </w:rPr>
        <w:t>说</w:t>
      </w:r>
      <w:r>
        <w:t>C．高斯创</w:t>
      </w:r>
      <w:r>
        <w:rPr>
          <w:spacing w:val="-3"/>
        </w:rPr>
        <w:t>立</w:t>
      </w:r>
      <w:r>
        <w:t>了解</w:t>
      </w:r>
      <w:r>
        <w:rPr>
          <w:spacing w:val="-3"/>
        </w:rPr>
        <w:t>析</w:t>
      </w:r>
      <w:r>
        <w:t>几何</w:t>
      </w:r>
      <w:r>
        <w:tab/>
      </w:r>
      <w:r>
        <w:t>D．爱迪生</w:t>
      </w:r>
      <w:r>
        <w:rPr>
          <w:spacing w:val="-3"/>
        </w:rPr>
        <w:t>发</w:t>
      </w:r>
      <w:r>
        <w:t>明了</w:t>
      </w:r>
      <w:r>
        <w:rPr>
          <w:spacing w:val="-3"/>
        </w:rPr>
        <w:t>炸</w:t>
      </w:r>
      <w:r>
        <w:t>药 答案：A</w:t>
      </w:r>
    </w:p>
    <w:p>
      <w:pPr>
        <w:pStyle w:val="3"/>
        <w:spacing w:before="7"/>
        <w:ind w:left="872"/>
      </w:pPr>
      <w:r>
        <w:t>⑵言语理解与表达</w:t>
      </w:r>
    </w:p>
    <w:p>
      <w:pPr>
        <w:spacing w:after="0"/>
        <w:sectPr>
          <w:pgSz w:w="11910" w:h="16840"/>
          <w:pgMar w:top="1580" w:right="980" w:bottom="1160" w:left="1360" w:header="0" w:footer="960" w:gutter="0"/>
        </w:sectPr>
      </w:pPr>
    </w:p>
    <w:p>
      <w:pPr>
        <w:pStyle w:val="4"/>
        <w:spacing w:before="45" w:line="398" w:lineRule="auto"/>
        <w:ind w:right="265"/>
        <w:jc w:val="both"/>
      </w:pPr>
      <w:r>
        <w:rPr>
          <w:spacing w:val="3"/>
          <w:w w:val="95"/>
        </w:rPr>
        <w:t>主要测查应试人员准确理解和把握语言文字内涵、进行思考 和交流的能力，包括理解语句之间的逻辑关系，把握主要信息及 重要细节；概括归纳主题、主旨；根据阅读内容合理推断隐含信</w:t>
      </w:r>
    </w:p>
    <w:p>
      <w:pPr>
        <w:spacing w:before="0" w:line="408" w:lineRule="exact"/>
        <w:ind w:left="229" w:right="0" w:firstLine="0"/>
        <w:jc w:val="left"/>
        <w:rPr>
          <w:sz w:val="32"/>
        </w:rPr>
      </w:pPr>
      <w:r>
        <w:rPr>
          <w:sz w:val="32"/>
        </w:rPr>
        <w:t>息等。</w:t>
      </w:r>
    </w:p>
    <w:p>
      <w:pPr>
        <w:spacing w:before="29"/>
        <w:ind w:left="229" w:right="0" w:firstLine="0"/>
        <w:jc w:val="left"/>
        <w:rPr>
          <w:rFonts w:hint="eastAsia" w:ascii="Microsoft JhengHei" w:eastAsia="Microsoft JhengHei"/>
          <w:b/>
          <w:sz w:val="32"/>
        </w:rPr>
      </w:pPr>
      <w:r>
        <w:rPr>
          <w:rFonts w:hint="eastAsia" w:ascii="Microsoft JhengHei" w:eastAsia="Microsoft JhengHei"/>
          <w:b/>
          <w:sz w:val="32"/>
        </w:rPr>
        <w:t>例题 1：</w:t>
      </w:r>
    </w:p>
    <w:p>
      <w:pPr>
        <w:pStyle w:val="5"/>
        <w:spacing w:before="126" w:line="321" w:lineRule="auto"/>
        <w:ind w:left="229" w:right="259" w:firstLine="559"/>
        <w:jc w:val="both"/>
      </w:pPr>
      <w:r>
        <w:t>最近，研究人员开发出一种新型锂电池，有望广泛用于笔记本电脑、手机等电子产品。传统的锂电池使用液态电解质，并用一层聚合物薄膜隔开正负极，而在这种新型锂电池中，电池的正负极被融合到一起，制作出</w:t>
      </w:r>
      <w:r>
        <w:rPr>
          <w:spacing w:val="-12"/>
        </w:rPr>
        <w:t xml:space="preserve">一种类似果冻的胶状物。这种胶状物看起来是固态的，但其中 </w:t>
      </w:r>
      <w:r>
        <w:rPr>
          <w:spacing w:val="-2"/>
        </w:rPr>
        <w:t>70%</w:t>
      </w:r>
      <w:r>
        <w:rPr>
          <w:spacing w:val="-3"/>
        </w:rPr>
        <w:t>的成分是</w:t>
      </w:r>
      <w:r>
        <w:t>液体电解质，可以很好地起到导电作用。新型锂电池功能与传统锂电池相当，突出优点在安全方面。传统锂电池如封装工艺不好，起火和爆炸的风</w:t>
      </w:r>
      <w:r>
        <w:rPr>
          <w:spacing w:val="-3"/>
        </w:rPr>
        <w:t>险相对较高，而使用胶状物的新型锂电池相比之下就要安全得多。</w:t>
      </w:r>
    </w:p>
    <w:p>
      <w:pPr>
        <w:pStyle w:val="5"/>
        <w:spacing w:line="354" w:lineRule="exact"/>
        <w:ind w:left="788"/>
      </w:pPr>
      <w:r>
        <w:t>根据这段文字，可以知道：</w:t>
      </w:r>
    </w:p>
    <w:p>
      <w:pPr>
        <w:pStyle w:val="5"/>
        <w:spacing w:before="122" w:line="321" w:lineRule="auto"/>
        <w:ind w:left="788" w:right="3033"/>
      </w:pPr>
      <w:r>
        <w:t>A．新型锂电池的胶状物燃点更高所以更安全B．传统锂电池不需要聚合物隔膜隔开正负极C．新型锂电池已广泛使用于手机等电子产品D．两种锂电池的内部结构相异但导电原理相同答案：D</w:t>
      </w:r>
    </w:p>
    <w:p>
      <w:pPr>
        <w:pStyle w:val="3"/>
        <w:spacing w:line="466" w:lineRule="exact"/>
        <w:rPr>
          <w:rFonts w:hint="eastAsia" w:ascii="Microsoft JhengHei" w:eastAsia="Microsoft JhengHei"/>
        </w:rPr>
      </w:pPr>
      <w:r>
        <w:rPr>
          <w:rFonts w:hint="eastAsia" w:ascii="Microsoft JhengHei" w:eastAsia="Microsoft JhengHei"/>
        </w:rPr>
        <w:t>例题 2：</w:t>
      </w:r>
    </w:p>
    <w:p>
      <w:pPr>
        <w:pStyle w:val="5"/>
        <w:spacing w:before="126"/>
        <w:ind w:left="788"/>
      </w:pPr>
      <w:r>
        <w:t>抽样是许多定量研究都要涉及的重要环节。开展定量研究时，要力求</w:t>
      </w:r>
    </w:p>
    <w:p>
      <w:pPr>
        <w:pStyle w:val="5"/>
        <w:tabs>
          <w:tab w:val="left" w:pos="5898"/>
        </w:tabs>
        <w:spacing w:before="121"/>
        <w:ind w:left="229"/>
      </w:pPr>
      <w:r>
        <mc:AlternateContent>
          <mc:Choice Requires="wpg">
            <w:drawing>
              <wp:anchor distT="0" distB="0" distL="114300" distR="114300" simplePos="0" relativeHeight="249967616" behindDoc="1" locked="0" layoutInCell="1" allowOverlap="1">
                <wp:simplePos x="0" y="0"/>
                <wp:positionH relativeFrom="page">
                  <wp:posOffset>4074160</wp:posOffset>
                </wp:positionH>
                <wp:positionV relativeFrom="paragraph">
                  <wp:posOffset>274955</wp:posOffset>
                </wp:positionV>
                <wp:extent cx="535305" cy="12065"/>
                <wp:effectExtent l="0" t="0" r="0" b="0"/>
                <wp:wrapNone/>
                <wp:docPr id="9" name="组合 62"/>
                <wp:cNvGraphicFramePr/>
                <a:graphic xmlns:a="http://schemas.openxmlformats.org/drawingml/2006/main">
                  <a:graphicData uri="http://schemas.microsoft.com/office/word/2010/wordprocessingGroup">
                    <wpg:wgp>
                      <wpg:cNvGrpSpPr/>
                      <wpg:grpSpPr>
                        <a:xfrm>
                          <a:off x="0" y="0"/>
                          <a:ext cx="535305" cy="12065"/>
                          <a:chOff x="6417" y="433"/>
                          <a:chExt cx="843" cy="19"/>
                        </a:xfrm>
                      </wpg:grpSpPr>
                      <wps:wsp>
                        <wps:cNvPr id="7" name="直线 63"/>
                        <wps:cNvSpPr/>
                        <wps:spPr>
                          <a:xfrm>
                            <a:off x="6417" y="436"/>
                            <a:ext cx="838" cy="0"/>
                          </a:xfrm>
                          <a:prstGeom prst="line">
                            <a:avLst/>
                          </a:prstGeom>
                          <a:ln w="4101" cap="flat" cmpd="sng">
                            <a:solidFill>
                              <a:srgbClr val="000000"/>
                            </a:solidFill>
                            <a:prstDash val="solid"/>
                            <a:headEnd type="none" w="med" len="med"/>
                            <a:tailEnd type="none" w="med" len="med"/>
                          </a:ln>
                        </wps:spPr>
                        <wps:bodyPr upright="1"/>
                      </wps:wsp>
                      <wps:wsp>
                        <wps:cNvPr id="8" name="直线 64"/>
                        <wps:cNvSpPr/>
                        <wps:spPr>
                          <a:xfrm>
                            <a:off x="6417" y="445"/>
                            <a:ext cx="842" cy="0"/>
                          </a:xfrm>
                          <a:prstGeom prst="line">
                            <a:avLst/>
                          </a:prstGeom>
                          <a:ln w="9449" cap="flat" cmpd="sng">
                            <a:solidFill>
                              <a:srgbClr val="000000"/>
                            </a:solidFill>
                            <a:prstDash val="solid"/>
                            <a:headEnd type="none" w="med" len="med"/>
                            <a:tailEnd type="none" w="med" len="med"/>
                          </a:ln>
                        </wps:spPr>
                        <wps:bodyPr upright="1"/>
                      </wps:wsp>
                    </wpg:wgp>
                  </a:graphicData>
                </a:graphic>
              </wp:anchor>
            </w:drawing>
          </mc:Choice>
          <mc:Fallback>
            <w:pict>
              <v:group id="组合 62" o:spid="_x0000_s1026" o:spt="203" style="position:absolute;left:0pt;margin-left:320.8pt;margin-top:21.65pt;height:0.95pt;width:42.15pt;mso-position-horizontal-relative:page;z-index:-253348864;mso-width-relative:page;mso-height-relative:page;" coordorigin="6417,433" coordsize="843,19" o:gfxdata="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Dqa0QI2gAAAAkBAAAPAAAAAAAAAAEAIAAAACIAAABkcnMvZG93bnJldi54bWxQ&#10;SwECFAAUAAAACACHTuJAqVLgFGcCAAC5BgAADgAAAAAAAAABACAAAAApAQAAZHJzL2Uyb0RvYy54&#10;bWxQSwUGAAAAAAYABgBZAQAAAgYAAAAA&#10;">
                <o:lock v:ext="edit" aspectratio="f"/>
                <v:line id="直线 63" o:spid="_x0000_s1026" o:spt="20" style="position:absolute;left:6417;top:436;height:0;width:838;" filled="f" stroked="t" coordsize="21600,21600" o:gfxdata="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N6y/L4A&#10;AADaAAAADwAAAAAAAAABACAAAAAiAAAAZHJzL2Rvd25yZXYueG1sUEsBAhQAFAAAAAgAh07iQDMv&#10;BZ47AAAAOQAAABAAAAAAAAAAAQAgAAAADQEAAGRycy9zaGFwZXhtbC54bWxQSwUGAAAAAAYABgBb&#10;AQAAtwMAAAAA&#10;">
                  <v:fill on="f" focussize="0,0"/>
                  <v:stroke weight="0.322913385826772pt" color="#000000" joinstyle="round"/>
                  <v:imagedata o:title=""/>
                  <o:lock v:ext="edit" aspectratio="f"/>
                </v:line>
                <v:line id="直线 64" o:spid="_x0000_s1026" o:spt="20" style="position:absolute;left:6417;top:445;height:0;width:842;" filled="f" stroked="t" coordsize="21600,21600" o:gfxdata="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IGjzDbgAAADaAAAA&#10;DwAAAAAAAAABACAAAAAiAAAAZHJzL2Rvd25yZXYueG1sUEsBAhQAFAAAAAgAh07iQDMvBZ47AAAA&#10;OQAAABAAAAAAAAAAAQAgAAAABwEAAGRycy9zaGFwZXhtbC54bWxQSwUGAAAAAAYABgBbAQAAsQMA&#10;AAAA&#10;">
                  <v:fill on="f" focussize="0,0"/>
                  <v:stroke weight="0.744015748031496pt" color="#000000" joinstyle="round"/>
                  <v:imagedata o:title=""/>
                  <o:lock v:ext="edit" aspectratio="f"/>
                </v:line>
              </v:group>
            </w:pict>
          </mc:Fallback>
        </mc:AlternateContent>
      </w:r>
      <w:r>
        <w:rPr>
          <w:spacing w:val="4"/>
        </w:rPr>
        <w:t>选</w:t>
      </w:r>
      <w:r>
        <w:t>择适当</w:t>
      </w:r>
      <w:r>
        <w:rPr>
          <w:spacing w:val="4"/>
        </w:rPr>
        <w:t>的</w:t>
      </w:r>
      <w:r>
        <w:t>抽样方</w:t>
      </w:r>
      <w:r>
        <w:rPr>
          <w:spacing w:val="4"/>
        </w:rPr>
        <w:t>法</w:t>
      </w:r>
      <w:r>
        <w:t>来提高</w:t>
      </w:r>
      <w:r>
        <w:rPr>
          <w:spacing w:val="4"/>
        </w:rPr>
        <w:t>抽</w:t>
      </w:r>
      <w:r>
        <w:t>样精度，</w:t>
      </w:r>
      <w:r>
        <w:tab/>
      </w:r>
      <w:r>
        <w:t>样</w:t>
      </w:r>
      <w:r>
        <w:rPr>
          <w:spacing w:val="4"/>
        </w:rPr>
        <w:t>本</w:t>
      </w:r>
      <w:r>
        <w:t>参数</w:t>
      </w:r>
      <w:r>
        <w:rPr>
          <w:spacing w:val="4"/>
        </w:rPr>
        <w:t>与</w:t>
      </w:r>
      <w:r>
        <w:t>总体参</w:t>
      </w:r>
      <w:r>
        <w:rPr>
          <w:spacing w:val="4"/>
        </w:rPr>
        <w:t>数</w:t>
      </w:r>
      <w:r>
        <w:t>之</w:t>
      </w:r>
      <w:r>
        <w:rPr>
          <w:spacing w:val="4"/>
        </w:rPr>
        <w:t>间</w:t>
      </w:r>
      <w:r>
        <w:t>的</w:t>
      </w:r>
    </w:p>
    <w:p>
      <w:pPr>
        <w:pStyle w:val="5"/>
        <w:tabs>
          <w:tab w:val="left" w:pos="8169"/>
        </w:tabs>
        <w:spacing w:before="122" w:line="321" w:lineRule="auto"/>
        <w:ind w:left="229" w:right="262"/>
      </w:pPr>
      <w:r>
        <w:rPr>
          <w:spacing w:val="4"/>
        </w:rPr>
        <w:t>差</w:t>
      </w:r>
      <w:r>
        <w:t>异。当</w:t>
      </w:r>
      <w:r>
        <w:rPr>
          <w:spacing w:val="4"/>
        </w:rPr>
        <w:t>前</w:t>
      </w:r>
      <w:r>
        <w:t>，不同</w:t>
      </w:r>
      <w:r>
        <w:rPr>
          <w:spacing w:val="4"/>
        </w:rPr>
        <w:t>学</w:t>
      </w:r>
      <w:r>
        <w:t>者与研</w:t>
      </w:r>
      <w:r>
        <w:rPr>
          <w:spacing w:val="4"/>
        </w:rPr>
        <w:t>究</w:t>
      </w:r>
      <w:r>
        <w:t>机构对</w:t>
      </w:r>
      <w:r>
        <w:rPr>
          <w:spacing w:val="4"/>
        </w:rPr>
        <w:t>同</w:t>
      </w:r>
      <w:r>
        <w:t>一问题</w:t>
      </w:r>
      <w:r>
        <w:rPr>
          <w:spacing w:val="4"/>
        </w:rPr>
        <w:t>的</w:t>
      </w:r>
      <w:r>
        <w:t>研究结</w:t>
      </w:r>
      <w:r>
        <w:rPr>
          <w:spacing w:val="10"/>
        </w:rPr>
        <w:t>果</w:t>
      </w:r>
      <w:r>
        <w:rPr>
          <w:spacing w:val="10"/>
          <w:u w:val="double"/>
        </w:rPr>
        <w:t xml:space="preserve"> </w:t>
      </w:r>
      <w:r>
        <w:rPr>
          <w:spacing w:val="10"/>
          <w:u w:val="double"/>
        </w:rPr>
        <w:tab/>
      </w:r>
      <w:r>
        <w:t>，</w:t>
      </w:r>
      <w:r>
        <w:rPr>
          <w:spacing w:val="4"/>
        </w:rPr>
        <w:t>大</w:t>
      </w:r>
      <w:r>
        <w:t>多</w:t>
      </w:r>
      <w:r>
        <w:rPr>
          <w:spacing w:val="-16"/>
        </w:rPr>
        <w:t>与</w:t>
      </w:r>
      <w:r>
        <w:t>抽样方</w:t>
      </w:r>
      <w:r>
        <w:rPr>
          <w:spacing w:val="-3"/>
        </w:rPr>
        <w:t>法</w:t>
      </w:r>
      <w:r>
        <w:t>不当</w:t>
      </w:r>
      <w:r>
        <w:rPr>
          <w:spacing w:val="-3"/>
        </w:rPr>
        <w:t>有关</w:t>
      </w:r>
      <w:r>
        <w:t>。</w:t>
      </w:r>
    </w:p>
    <w:p>
      <w:pPr>
        <w:pStyle w:val="5"/>
        <w:spacing w:line="357" w:lineRule="exact"/>
        <w:ind w:left="788"/>
      </w:pPr>
      <w:r>
        <w:t>依次填入划横线部分最恰当的一项是：</w:t>
      </w:r>
    </w:p>
    <w:p>
      <w:pPr>
        <w:pStyle w:val="5"/>
        <w:spacing w:before="6"/>
        <w:rPr>
          <w:sz w:val="12"/>
        </w:rPr>
      </w:pPr>
    </w:p>
    <w:tbl>
      <w:tblPr>
        <w:tblStyle w:val="10"/>
        <w:tblW w:w="6125" w:type="dxa"/>
        <w:tblInd w:w="74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71"/>
        <w:gridCol w:w="1891"/>
        <w:gridCol w:w="1750"/>
        <w:gridCol w:w="13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60" w:hRule="atLeast"/>
        </w:trPr>
        <w:tc>
          <w:tcPr>
            <w:tcW w:w="1171" w:type="dxa"/>
          </w:tcPr>
          <w:p>
            <w:pPr>
              <w:pStyle w:val="14"/>
              <w:spacing w:before="0" w:line="320" w:lineRule="exact"/>
              <w:ind w:left="50"/>
              <w:jc w:val="left"/>
              <w:rPr>
                <w:sz w:val="28"/>
              </w:rPr>
            </w:pPr>
            <w:r>
              <w:rPr>
                <w:spacing w:val="-1"/>
                <w:sz w:val="28"/>
              </w:rPr>
              <w:t>A．减少</w:t>
            </w:r>
          </w:p>
          <w:p>
            <w:pPr>
              <w:pStyle w:val="14"/>
              <w:spacing w:before="121"/>
              <w:ind w:left="50"/>
              <w:jc w:val="left"/>
              <w:rPr>
                <w:sz w:val="28"/>
              </w:rPr>
            </w:pPr>
            <w:r>
              <w:rPr>
                <w:spacing w:val="-1"/>
                <w:sz w:val="28"/>
              </w:rPr>
              <w:t>C．缩小</w:t>
            </w:r>
          </w:p>
        </w:tc>
        <w:tc>
          <w:tcPr>
            <w:tcW w:w="1891" w:type="dxa"/>
          </w:tcPr>
          <w:p>
            <w:pPr>
              <w:pStyle w:val="14"/>
              <w:spacing w:before="0" w:line="320" w:lineRule="exact"/>
              <w:ind w:left="138"/>
              <w:jc w:val="left"/>
              <w:rPr>
                <w:sz w:val="28"/>
              </w:rPr>
            </w:pPr>
            <w:r>
              <w:rPr>
                <w:sz w:val="28"/>
              </w:rPr>
              <w:t>各执一端</w:t>
            </w:r>
          </w:p>
          <w:p>
            <w:pPr>
              <w:pStyle w:val="14"/>
              <w:spacing w:before="121"/>
              <w:ind w:left="138"/>
              <w:jc w:val="left"/>
              <w:rPr>
                <w:sz w:val="28"/>
              </w:rPr>
            </w:pPr>
            <w:r>
              <w:rPr>
                <w:sz w:val="28"/>
              </w:rPr>
              <w:t>大相径庭</w:t>
            </w:r>
          </w:p>
        </w:tc>
        <w:tc>
          <w:tcPr>
            <w:tcW w:w="1750" w:type="dxa"/>
          </w:tcPr>
          <w:p>
            <w:pPr>
              <w:pStyle w:val="14"/>
              <w:spacing w:before="0" w:line="320" w:lineRule="exact"/>
              <w:ind w:left="629"/>
              <w:jc w:val="left"/>
              <w:rPr>
                <w:sz w:val="28"/>
              </w:rPr>
            </w:pPr>
            <w:r>
              <w:rPr>
                <w:spacing w:val="-1"/>
                <w:sz w:val="28"/>
              </w:rPr>
              <w:t>B．弥补</w:t>
            </w:r>
          </w:p>
          <w:p>
            <w:pPr>
              <w:pStyle w:val="14"/>
              <w:spacing w:before="121"/>
              <w:ind w:left="629"/>
              <w:jc w:val="left"/>
              <w:rPr>
                <w:sz w:val="28"/>
              </w:rPr>
            </w:pPr>
            <w:r>
              <w:rPr>
                <w:spacing w:val="-1"/>
                <w:sz w:val="28"/>
              </w:rPr>
              <w:t>D．控制</w:t>
            </w:r>
          </w:p>
        </w:tc>
        <w:tc>
          <w:tcPr>
            <w:tcW w:w="1313" w:type="dxa"/>
          </w:tcPr>
          <w:p>
            <w:pPr>
              <w:pStyle w:val="14"/>
              <w:spacing w:before="0" w:line="320" w:lineRule="exact"/>
              <w:ind w:left="139"/>
              <w:jc w:val="left"/>
              <w:rPr>
                <w:sz w:val="28"/>
              </w:rPr>
            </w:pPr>
            <w:r>
              <w:rPr>
                <w:sz w:val="28"/>
              </w:rPr>
              <w:t>南辕北辙</w:t>
            </w:r>
          </w:p>
          <w:p>
            <w:pPr>
              <w:pStyle w:val="14"/>
              <w:spacing w:before="121"/>
              <w:ind w:left="139"/>
              <w:jc w:val="left"/>
              <w:rPr>
                <w:sz w:val="28"/>
              </w:rPr>
            </w:pPr>
            <w:r>
              <w:rPr>
                <w:sz w:val="28"/>
              </w:rPr>
              <w:t>大同小异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1171" w:type="dxa"/>
          </w:tcPr>
          <w:p>
            <w:pPr>
              <w:pStyle w:val="14"/>
              <w:spacing w:before="61" w:line="299" w:lineRule="exact"/>
              <w:ind w:left="50"/>
              <w:jc w:val="left"/>
              <w:rPr>
                <w:sz w:val="28"/>
              </w:rPr>
            </w:pPr>
            <w:r>
              <w:rPr>
                <w:sz w:val="28"/>
              </w:rPr>
              <w:t>答案：C</w:t>
            </w:r>
          </w:p>
        </w:tc>
        <w:tc>
          <w:tcPr>
            <w:tcW w:w="1891" w:type="dxa"/>
          </w:tcPr>
          <w:p>
            <w:pPr>
              <w:pStyle w:val="14"/>
              <w:spacing w:before="0"/>
              <w:jc w:val="left"/>
              <w:rPr>
                <w:rFonts w:ascii="Times New Roman"/>
                <w:sz w:val="28"/>
              </w:rPr>
            </w:pPr>
          </w:p>
        </w:tc>
        <w:tc>
          <w:tcPr>
            <w:tcW w:w="1750" w:type="dxa"/>
          </w:tcPr>
          <w:p>
            <w:pPr>
              <w:pStyle w:val="14"/>
              <w:spacing w:before="0"/>
              <w:jc w:val="left"/>
              <w:rPr>
                <w:rFonts w:ascii="Times New Roman"/>
                <w:sz w:val="28"/>
              </w:rPr>
            </w:pPr>
          </w:p>
        </w:tc>
        <w:tc>
          <w:tcPr>
            <w:tcW w:w="1313" w:type="dxa"/>
          </w:tcPr>
          <w:p>
            <w:pPr>
              <w:pStyle w:val="14"/>
              <w:spacing w:before="0"/>
              <w:jc w:val="left"/>
              <w:rPr>
                <w:rFonts w:ascii="Times New Roman"/>
                <w:sz w:val="28"/>
              </w:rPr>
            </w:pPr>
          </w:p>
        </w:tc>
      </w:tr>
    </w:tbl>
    <w:p>
      <w:pPr>
        <w:spacing w:after="0"/>
        <w:jc w:val="left"/>
        <w:rPr>
          <w:rFonts w:ascii="Times New Roman"/>
          <w:sz w:val="28"/>
        </w:rPr>
        <w:sectPr>
          <w:pgSz w:w="11910" w:h="16840"/>
          <w:pgMar w:top="1580" w:right="980" w:bottom="1160" w:left="1360" w:header="0" w:footer="960" w:gutter="0"/>
        </w:sectPr>
      </w:pPr>
    </w:p>
    <w:p>
      <w:pPr>
        <w:pStyle w:val="3"/>
        <w:spacing w:line="518" w:lineRule="exact"/>
        <w:ind w:left="872"/>
      </w:pPr>
      <w:r>
        <w:t>⑶判断推理</w:t>
      </w:r>
    </w:p>
    <w:p>
      <w:pPr>
        <w:pStyle w:val="4"/>
        <w:spacing w:before="146" w:line="328" w:lineRule="auto"/>
        <w:ind w:right="265"/>
        <w:jc w:val="both"/>
      </w:pPr>
      <w:r>
        <w:rPr>
          <w:spacing w:val="3"/>
          <w:w w:val="95"/>
        </w:rPr>
        <w:t xml:space="preserve">主要测查应试人员对各种事物关系的分析推理能力，涉及对 图形、语词概念、事物关系和文字材料的理解、比较、组合、演 绎和归纳等。常见题型有图形推理、定义判断、类比推理、逻辑 </w:t>
      </w:r>
      <w:r>
        <w:rPr>
          <w:spacing w:val="3"/>
        </w:rPr>
        <w:t>判断等。</w:t>
      </w:r>
    </w:p>
    <w:p>
      <w:pPr>
        <w:spacing w:before="0" w:line="480" w:lineRule="exact"/>
        <w:ind w:left="872" w:right="0" w:firstLine="0"/>
        <w:jc w:val="left"/>
        <w:rPr>
          <w:rFonts w:hint="eastAsia" w:ascii="微软雅黑" w:eastAsia="微软雅黑"/>
          <w:b/>
          <w:sz w:val="32"/>
        </w:rPr>
      </w:pPr>
      <w:r>
        <w:rPr>
          <w:rFonts w:hint="eastAsia" w:ascii="微软雅黑" w:eastAsia="微软雅黑"/>
          <w:b/>
          <w:sz w:val="32"/>
        </w:rPr>
        <w:t>题型一：图形推理</w:t>
      </w:r>
    </w:p>
    <w:p>
      <w:pPr>
        <w:spacing w:before="72" w:line="328" w:lineRule="auto"/>
        <w:ind w:left="229" w:right="259" w:firstLine="640"/>
        <w:jc w:val="left"/>
        <w:rPr>
          <w:sz w:val="32"/>
        </w:rPr>
      </w:pPr>
      <w:r>
        <w:rPr>
          <w:spacing w:val="4"/>
          <w:w w:val="95"/>
          <w:sz w:val="32"/>
        </w:rPr>
        <w:t xml:space="preserve">每道题给出一套或两套图形，要求应试人员通过观察分析， </w:t>
      </w:r>
      <w:r>
        <w:rPr>
          <w:sz w:val="32"/>
        </w:rPr>
        <w:t>找出图形排列的规律，选出符合规律的一项。</w:t>
      </w:r>
    </w:p>
    <w:p>
      <w:pPr>
        <w:spacing w:before="0" w:after="19" w:line="442" w:lineRule="exact"/>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ind w:left="2341"/>
        <w:rPr>
          <w:rFonts w:ascii="Microsoft JhengHei"/>
          <w:sz w:val="20"/>
        </w:rPr>
      </w:pPr>
      <w:r>
        <w:rPr>
          <w:rFonts w:ascii="Microsoft JhengHei"/>
          <w:sz w:val="20"/>
        </w:rPr>
        <w:drawing>
          <wp:inline distT="0" distB="0" distL="0" distR="0">
            <wp:extent cx="3079115" cy="1189990"/>
            <wp:effectExtent l="0" t="0" r="0" b="0"/>
            <wp:docPr id="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7.png"/>
                    <pic:cNvPicPr>
                      <a:picLocks noChangeAspect="1"/>
                    </pic:cNvPicPr>
                  </pic:nvPicPr>
                  <pic:blipFill>
                    <a:blip r:embed="rId15" cstate="print"/>
                    <a:stretch>
                      <a:fillRect/>
                    </a:stretch>
                  </pic:blipFill>
                  <pic:spPr>
                    <a:xfrm>
                      <a:off x="0" y="0"/>
                      <a:ext cx="3079137" cy="1190244"/>
                    </a:xfrm>
                    <a:prstGeom prst="rect">
                      <a:avLst/>
                    </a:prstGeom>
                  </pic:spPr>
                </pic:pic>
              </a:graphicData>
            </a:graphic>
          </wp:inline>
        </w:drawing>
      </w:r>
    </w:p>
    <w:p>
      <w:pPr>
        <w:pStyle w:val="5"/>
        <w:tabs>
          <w:tab w:val="left" w:pos="3870"/>
          <w:tab w:val="left" w:pos="4710"/>
          <w:tab w:val="left" w:pos="5410"/>
        </w:tabs>
        <w:spacing w:before="89"/>
        <w:ind w:left="3169"/>
      </w:pPr>
      <w:r>
        <w:t>A</w:t>
      </w:r>
      <w:r>
        <w:tab/>
      </w:r>
      <w:r>
        <w:t>B</w:t>
      </w:r>
      <w:r>
        <w:tab/>
      </w:r>
      <w:r>
        <w:t>C</w:t>
      </w:r>
      <w:r>
        <w:tab/>
      </w:r>
      <w:r>
        <w:t>D</w:t>
      </w:r>
    </w:p>
    <w:p>
      <w:pPr>
        <w:pStyle w:val="5"/>
        <w:spacing w:before="7"/>
        <w:rPr>
          <w:sz w:val="20"/>
        </w:rPr>
      </w:pPr>
    </w:p>
    <w:p>
      <w:pPr>
        <w:pStyle w:val="5"/>
        <w:ind w:left="788"/>
      </w:pPr>
      <w:r>
        <w:t>答案：D</w:t>
      </w:r>
    </w:p>
    <w:p>
      <w:pPr>
        <w:pStyle w:val="3"/>
        <w:spacing w:before="58"/>
        <w:ind w:left="872"/>
      </w:pPr>
      <w:r>
        <w:t>题型二：定义判断</w:t>
      </w:r>
    </w:p>
    <w:p>
      <w:pPr>
        <w:pStyle w:val="4"/>
        <w:spacing w:before="75" w:line="326" w:lineRule="auto"/>
        <w:ind w:right="106"/>
      </w:pPr>
      <w:r>
        <w:rPr>
          <w:spacing w:val="-13"/>
          <w:w w:val="99"/>
        </w:rPr>
        <w:t>每道题先给出定义</w:t>
      </w:r>
      <w:r>
        <w:rPr>
          <w:w w:val="99"/>
        </w:rPr>
        <w:t>（</w:t>
      </w:r>
      <w:r>
        <w:rPr>
          <w:spacing w:val="-9"/>
          <w:w w:val="99"/>
        </w:rPr>
        <w:t>这个定义被假设是正确的，不容置疑的</w:t>
      </w:r>
      <w:r>
        <w:rPr>
          <w:spacing w:val="-168"/>
          <w:w w:val="99"/>
        </w:rPr>
        <w:t>）</w:t>
      </w:r>
      <w:r>
        <w:rPr>
          <w:spacing w:val="-7"/>
          <w:w w:val="99"/>
        </w:rPr>
        <w:t>，</w:t>
      </w:r>
      <w:r>
        <w:rPr>
          <w:spacing w:val="3"/>
        </w:rPr>
        <w:t>然后列出四种情况，要求应试人员严格依据定义，从中选出一个最符合或最不符合该定义的答案。</w:t>
      </w:r>
    </w:p>
    <w:p>
      <w:pPr>
        <w:spacing w:before="0" w:line="490" w:lineRule="exact"/>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spacing w:before="52" w:line="321" w:lineRule="auto"/>
        <w:ind w:left="229" w:right="268" w:firstLine="559"/>
      </w:pPr>
      <w:r>
        <w:t>清晰概念指的是一个概念和其否定之间存在明确的界限，弗晰概念指的是一个概念和其否定之间不存在明确的界限。</w:t>
      </w:r>
    </w:p>
    <w:p>
      <w:pPr>
        <w:pStyle w:val="5"/>
        <w:spacing w:line="357" w:lineRule="exact"/>
        <w:ind w:left="788"/>
      </w:pPr>
      <w:r>
        <w:t>根据上述定义，以下哪项中的概念属于弗晰概念？</w:t>
      </w:r>
    </w:p>
    <w:p>
      <w:pPr>
        <w:pStyle w:val="5"/>
        <w:tabs>
          <w:tab w:val="left" w:pos="4429"/>
        </w:tabs>
        <w:spacing w:before="121"/>
        <w:ind w:left="788"/>
      </w:pPr>
      <w:r>
        <w:t>A．氨基酸</w:t>
      </w:r>
      <w:r>
        <w:tab/>
      </w:r>
      <w:r>
        <w:t>B．正多面体</w:t>
      </w:r>
    </w:p>
    <w:p>
      <w:pPr>
        <w:pStyle w:val="5"/>
        <w:tabs>
          <w:tab w:val="left" w:pos="4429"/>
        </w:tabs>
        <w:spacing w:before="121"/>
        <w:ind w:left="788"/>
      </w:pPr>
      <w:r>
        <w:t>C．导体</w:t>
      </w:r>
      <w:r>
        <w:tab/>
      </w:r>
      <w:r>
        <w:t>D．整数</w:t>
      </w:r>
    </w:p>
    <w:p>
      <w:pPr>
        <w:pStyle w:val="5"/>
        <w:spacing w:before="121"/>
        <w:ind w:left="788"/>
      </w:pPr>
      <w:r>
        <w:t>答案：C</w:t>
      </w:r>
    </w:p>
    <w:p>
      <w:pPr>
        <w:spacing w:after="0"/>
        <w:sectPr>
          <w:pgSz w:w="11910" w:h="16840"/>
          <w:pgMar w:top="1460" w:right="980" w:bottom="1160" w:left="1360" w:header="0" w:footer="960" w:gutter="0"/>
        </w:sectPr>
      </w:pPr>
    </w:p>
    <w:p>
      <w:pPr>
        <w:pStyle w:val="3"/>
        <w:spacing w:line="528" w:lineRule="exact"/>
        <w:ind w:left="872"/>
      </w:pPr>
      <w:r>
        <w:t>题型三：类比推理</w:t>
      </w:r>
    </w:p>
    <w:p>
      <w:pPr>
        <w:pStyle w:val="4"/>
        <w:spacing w:before="112" w:line="350" w:lineRule="auto"/>
        <w:ind w:right="270"/>
      </w:pPr>
      <w:r>
        <w:rPr>
          <w:spacing w:val="3"/>
          <w:w w:val="95"/>
        </w:rPr>
        <w:t xml:space="preserve">每道题给出一组相关的词或一段陈述，要求应试人员通过观 </w:t>
      </w:r>
      <w:r>
        <w:rPr>
          <w:spacing w:val="3"/>
        </w:rPr>
        <w:t>察分析，找出与题目要求的逻辑关系最为贴近或相似的一项。</w:t>
      </w:r>
    </w:p>
    <w:p>
      <w:pPr>
        <w:spacing w:before="0" w:line="486" w:lineRule="exact"/>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spacing w:before="78" w:line="333" w:lineRule="auto"/>
        <w:ind w:left="229" w:right="266" w:firstLine="561"/>
      </w:pPr>
      <w:r>
        <mc:AlternateContent>
          <mc:Choice Requires="wpg">
            <w:drawing>
              <wp:anchor distT="0" distB="0" distL="114300" distR="114300" simplePos="0" relativeHeight="249970688" behindDoc="1" locked="0" layoutInCell="1" allowOverlap="1">
                <wp:simplePos x="0" y="0"/>
                <wp:positionH relativeFrom="page">
                  <wp:posOffset>3403600</wp:posOffset>
                </wp:positionH>
                <wp:positionV relativeFrom="paragraph">
                  <wp:posOffset>561340</wp:posOffset>
                </wp:positionV>
                <wp:extent cx="1209675" cy="695325"/>
                <wp:effectExtent l="0" t="0" r="10160" b="9525"/>
                <wp:wrapNone/>
                <wp:docPr id="13" name="组合 65"/>
                <wp:cNvGraphicFramePr/>
                <a:graphic xmlns:a="http://schemas.openxmlformats.org/drawingml/2006/main">
                  <a:graphicData uri="http://schemas.microsoft.com/office/word/2010/wordprocessingGroup">
                    <wpg:wgp>
                      <wpg:cNvGrpSpPr/>
                      <wpg:grpSpPr>
                        <a:xfrm>
                          <a:off x="0" y="0"/>
                          <a:ext cx="1209675" cy="695325"/>
                          <a:chOff x="5360" y="885"/>
                          <a:chExt cx="1905" cy="1095"/>
                        </a:xfrm>
                      </wpg:grpSpPr>
                      <wps:wsp>
                        <wps:cNvPr id="10" name="任意多边形 66"/>
                        <wps:cNvSpPr/>
                        <wps:spPr>
                          <a:xfrm>
                            <a:off x="5368" y="892"/>
                            <a:ext cx="1890" cy="1080"/>
                          </a:xfrm>
                          <a:custGeom>
                            <a:avLst/>
                            <a:gdLst/>
                            <a:ahLst/>
                            <a:cxnLst/>
                            <a:pathLst>
                              <a:path w="1890" h="1080">
                                <a:moveTo>
                                  <a:pt x="540" y="0"/>
                                </a:moveTo>
                                <a:lnTo>
                                  <a:pt x="467" y="5"/>
                                </a:lnTo>
                                <a:lnTo>
                                  <a:pt x="396" y="20"/>
                                </a:lnTo>
                                <a:lnTo>
                                  <a:pt x="330" y="43"/>
                                </a:lnTo>
                                <a:lnTo>
                                  <a:pt x="267" y="74"/>
                                </a:lnTo>
                                <a:lnTo>
                                  <a:pt x="210" y="113"/>
                                </a:lnTo>
                                <a:lnTo>
                                  <a:pt x="158" y="159"/>
                                </a:lnTo>
                                <a:lnTo>
                                  <a:pt x="113" y="210"/>
                                </a:lnTo>
                                <a:lnTo>
                                  <a:pt x="74" y="268"/>
                                </a:lnTo>
                                <a:lnTo>
                                  <a:pt x="42" y="330"/>
                                </a:lnTo>
                                <a:lnTo>
                                  <a:pt x="19" y="397"/>
                                </a:lnTo>
                                <a:lnTo>
                                  <a:pt x="5" y="467"/>
                                </a:lnTo>
                                <a:lnTo>
                                  <a:pt x="0" y="540"/>
                                </a:lnTo>
                                <a:lnTo>
                                  <a:pt x="5" y="614"/>
                                </a:lnTo>
                                <a:lnTo>
                                  <a:pt x="19" y="684"/>
                                </a:lnTo>
                                <a:lnTo>
                                  <a:pt x="42" y="751"/>
                                </a:lnTo>
                                <a:lnTo>
                                  <a:pt x="74" y="813"/>
                                </a:lnTo>
                                <a:lnTo>
                                  <a:pt x="113" y="870"/>
                                </a:lnTo>
                                <a:lnTo>
                                  <a:pt x="158" y="922"/>
                                </a:lnTo>
                                <a:lnTo>
                                  <a:pt x="210" y="968"/>
                                </a:lnTo>
                                <a:lnTo>
                                  <a:pt x="267" y="1007"/>
                                </a:lnTo>
                                <a:lnTo>
                                  <a:pt x="330" y="1038"/>
                                </a:lnTo>
                                <a:lnTo>
                                  <a:pt x="396" y="1061"/>
                                </a:lnTo>
                                <a:lnTo>
                                  <a:pt x="467" y="1075"/>
                                </a:lnTo>
                                <a:lnTo>
                                  <a:pt x="540" y="1080"/>
                                </a:lnTo>
                                <a:lnTo>
                                  <a:pt x="613" y="1075"/>
                                </a:lnTo>
                                <a:lnTo>
                                  <a:pt x="684" y="1061"/>
                                </a:lnTo>
                                <a:lnTo>
                                  <a:pt x="750" y="1038"/>
                                </a:lnTo>
                                <a:lnTo>
                                  <a:pt x="813" y="1007"/>
                                </a:lnTo>
                                <a:lnTo>
                                  <a:pt x="870" y="968"/>
                                </a:lnTo>
                                <a:lnTo>
                                  <a:pt x="922" y="922"/>
                                </a:lnTo>
                                <a:lnTo>
                                  <a:pt x="967" y="870"/>
                                </a:lnTo>
                                <a:lnTo>
                                  <a:pt x="1006" y="813"/>
                                </a:lnTo>
                                <a:lnTo>
                                  <a:pt x="1038" y="751"/>
                                </a:lnTo>
                                <a:lnTo>
                                  <a:pt x="1061" y="684"/>
                                </a:lnTo>
                                <a:lnTo>
                                  <a:pt x="1075" y="614"/>
                                </a:lnTo>
                                <a:lnTo>
                                  <a:pt x="1080" y="540"/>
                                </a:lnTo>
                                <a:lnTo>
                                  <a:pt x="1075" y="467"/>
                                </a:lnTo>
                                <a:lnTo>
                                  <a:pt x="1061" y="397"/>
                                </a:lnTo>
                                <a:lnTo>
                                  <a:pt x="1038" y="330"/>
                                </a:lnTo>
                                <a:lnTo>
                                  <a:pt x="1006" y="268"/>
                                </a:lnTo>
                                <a:lnTo>
                                  <a:pt x="967" y="210"/>
                                </a:lnTo>
                                <a:lnTo>
                                  <a:pt x="922" y="159"/>
                                </a:lnTo>
                                <a:lnTo>
                                  <a:pt x="870" y="113"/>
                                </a:lnTo>
                                <a:lnTo>
                                  <a:pt x="813" y="74"/>
                                </a:lnTo>
                                <a:lnTo>
                                  <a:pt x="750" y="43"/>
                                </a:lnTo>
                                <a:lnTo>
                                  <a:pt x="684" y="20"/>
                                </a:lnTo>
                                <a:lnTo>
                                  <a:pt x="613" y="5"/>
                                </a:lnTo>
                                <a:lnTo>
                                  <a:pt x="540" y="0"/>
                                </a:lnTo>
                                <a:close/>
                                <a:moveTo>
                                  <a:pt x="1350" y="0"/>
                                </a:moveTo>
                                <a:lnTo>
                                  <a:pt x="1277" y="5"/>
                                </a:lnTo>
                                <a:lnTo>
                                  <a:pt x="1206" y="20"/>
                                </a:lnTo>
                                <a:lnTo>
                                  <a:pt x="1140" y="43"/>
                                </a:lnTo>
                                <a:lnTo>
                                  <a:pt x="1077" y="74"/>
                                </a:lnTo>
                                <a:lnTo>
                                  <a:pt x="1020" y="113"/>
                                </a:lnTo>
                                <a:lnTo>
                                  <a:pt x="968" y="159"/>
                                </a:lnTo>
                                <a:lnTo>
                                  <a:pt x="923" y="210"/>
                                </a:lnTo>
                                <a:lnTo>
                                  <a:pt x="884" y="268"/>
                                </a:lnTo>
                                <a:lnTo>
                                  <a:pt x="852" y="330"/>
                                </a:lnTo>
                                <a:lnTo>
                                  <a:pt x="829" y="397"/>
                                </a:lnTo>
                                <a:lnTo>
                                  <a:pt x="815" y="467"/>
                                </a:lnTo>
                                <a:lnTo>
                                  <a:pt x="810" y="540"/>
                                </a:lnTo>
                                <a:lnTo>
                                  <a:pt x="815" y="614"/>
                                </a:lnTo>
                                <a:lnTo>
                                  <a:pt x="829" y="684"/>
                                </a:lnTo>
                                <a:lnTo>
                                  <a:pt x="852" y="751"/>
                                </a:lnTo>
                                <a:lnTo>
                                  <a:pt x="884" y="813"/>
                                </a:lnTo>
                                <a:lnTo>
                                  <a:pt x="923" y="870"/>
                                </a:lnTo>
                                <a:lnTo>
                                  <a:pt x="968" y="922"/>
                                </a:lnTo>
                                <a:lnTo>
                                  <a:pt x="1020" y="968"/>
                                </a:lnTo>
                                <a:lnTo>
                                  <a:pt x="1077" y="1007"/>
                                </a:lnTo>
                                <a:lnTo>
                                  <a:pt x="1140" y="1038"/>
                                </a:lnTo>
                                <a:lnTo>
                                  <a:pt x="1206" y="1061"/>
                                </a:lnTo>
                                <a:lnTo>
                                  <a:pt x="1277" y="1075"/>
                                </a:lnTo>
                                <a:lnTo>
                                  <a:pt x="1350" y="1080"/>
                                </a:lnTo>
                                <a:lnTo>
                                  <a:pt x="1423" y="1075"/>
                                </a:lnTo>
                                <a:lnTo>
                                  <a:pt x="1494" y="1061"/>
                                </a:lnTo>
                                <a:lnTo>
                                  <a:pt x="1560" y="1038"/>
                                </a:lnTo>
                                <a:lnTo>
                                  <a:pt x="1623" y="1007"/>
                                </a:lnTo>
                                <a:lnTo>
                                  <a:pt x="1680" y="968"/>
                                </a:lnTo>
                                <a:lnTo>
                                  <a:pt x="1732" y="922"/>
                                </a:lnTo>
                                <a:lnTo>
                                  <a:pt x="1777" y="870"/>
                                </a:lnTo>
                                <a:lnTo>
                                  <a:pt x="1816" y="813"/>
                                </a:lnTo>
                                <a:lnTo>
                                  <a:pt x="1848" y="751"/>
                                </a:lnTo>
                                <a:lnTo>
                                  <a:pt x="1871" y="684"/>
                                </a:lnTo>
                                <a:lnTo>
                                  <a:pt x="1885" y="614"/>
                                </a:lnTo>
                                <a:lnTo>
                                  <a:pt x="1890" y="540"/>
                                </a:lnTo>
                                <a:lnTo>
                                  <a:pt x="1885" y="467"/>
                                </a:lnTo>
                                <a:lnTo>
                                  <a:pt x="1871" y="397"/>
                                </a:lnTo>
                                <a:lnTo>
                                  <a:pt x="1848" y="330"/>
                                </a:lnTo>
                                <a:lnTo>
                                  <a:pt x="1816" y="268"/>
                                </a:lnTo>
                                <a:lnTo>
                                  <a:pt x="1777" y="210"/>
                                </a:lnTo>
                                <a:lnTo>
                                  <a:pt x="1732" y="159"/>
                                </a:lnTo>
                                <a:lnTo>
                                  <a:pt x="1680" y="113"/>
                                </a:lnTo>
                                <a:lnTo>
                                  <a:pt x="1623" y="74"/>
                                </a:lnTo>
                                <a:lnTo>
                                  <a:pt x="1560" y="43"/>
                                </a:lnTo>
                                <a:lnTo>
                                  <a:pt x="1494" y="20"/>
                                </a:lnTo>
                                <a:lnTo>
                                  <a:pt x="1423" y="5"/>
                                </a:lnTo>
                                <a:lnTo>
                                  <a:pt x="1350" y="0"/>
                                </a:lnTo>
                                <a:close/>
                              </a:path>
                            </a:pathLst>
                          </a:custGeom>
                          <a:noFill/>
                          <a:ln w="9525" cap="flat" cmpd="sng">
                            <a:solidFill>
                              <a:srgbClr val="000000"/>
                            </a:solidFill>
                            <a:prstDash val="solid"/>
                            <a:headEnd type="none" w="med" len="med"/>
                            <a:tailEnd type="none" w="med" len="med"/>
                          </a:ln>
                        </wps:spPr>
                        <wps:bodyPr upright="1"/>
                      </wps:wsp>
                      <wps:wsp>
                        <wps:cNvPr id="11" name="文本框 67"/>
                        <wps:cNvSpPr txBox="1"/>
                        <wps:spPr>
                          <a:xfrm>
                            <a:off x="5672" y="1449"/>
                            <a:ext cx="320" cy="300"/>
                          </a:xfrm>
                          <a:prstGeom prst="rect">
                            <a:avLst/>
                          </a:prstGeom>
                          <a:noFill/>
                          <a:ln>
                            <a:noFill/>
                          </a:ln>
                        </wps:spPr>
                        <wps:txbx>
                          <w:txbxContent>
                            <w:p>
                              <w:pPr>
                                <w:spacing w:before="0" w:line="300" w:lineRule="exact"/>
                                <w:ind w:left="0" w:right="0" w:firstLine="0"/>
                                <w:jc w:val="left"/>
                                <w:rPr>
                                  <w:sz w:val="30"/>
                                </w:rPr>
                              </w:pPr>
                              <w:r>
                                <w:rPr>
                                  <w:sz w:val="30"/>
                                </w:rPr>
                                <w:t>①</w:t>
                              </w:r>
                            </w:p>
                          </w:txbxContent>
                        </wps:txbx>
                        <wps:bodyPr lIns="0" tIns="0" rIns="0" bIns="0" upright="1"/>
                      </wps:wsp>
                      <wps:wsp>
                        <wps:cNvPr id="12" name="文本框 68"/>
                        <wps:cNvSpPr txBox="1"/>
                        <wps:spPr>
                          <a:xfrm>
                            <a:off x="6692" y="1449"/>
                            <a:ext cx="320" cy="300"/>
                          </a:xfrm>
                          <a:prstGeom prst="rect">
                            <a:avLst/>
                          </a:prstGeom>
                          <a:noFill/>
                          <a:ln>
                            <a:noFill/>
                          </a:ln>
                        </wps:spPr>
                        <wps:txbx>
                          <w:txbxContent>
                            <w:p>
                              <w:pPr>
                                <w:spacing w:before="0" w:line="300" w:lineRule="exact"/>
                                <w:ind w:left="0" w:right="0" w:firstLine="0"/>
                                <w:jc w:val="left"/>
                                <w:rPr>
                                  <w:sz w:val="30"/>
                                </w:rPr>
                              </w:pPr>
                              <w:r>
                                <w:rPr>
                                  <w:sz w:val="30"/>
                                </w:rPr>
                                <w:t>②</w:t>
                              </w:r>
                            </w:p>
                          </w:txbxContent>
                        </wps:txbx>
                        <wps:bodyPr lIns="0" tIns="0" rIns="0" bIns="0" upright="1"/>
                      </wps:wsp>
                    </wpg:wgp>
                  </a:graphicData>
                </a:graphic>
              </wp:anchor>
            </w:drawing>
          </mc:Choice>
          <mc:Fallback>
            <w:pict>
              <v:group id="组合 65" o:spid="_x0000_s1026" o:spt="203" style="position:absolute;left:0pt;margin-left:268pt;margin-top:44.2pt;height:54.75pt;width:95.25pt;mso-position-horizontal-relative:page;z-index:-253345792;mso-width-relative:page;mso-height-relative:page;" coordorigin="5360,885" coordsize="1905,1095" o:gfxdata="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">
                <o:lock v:ext="edit" aspectratio="f"/>
                <v:shape id="任意多边形 66" o:spid="_x0000_s1026" o:spt="100" style="position:absolute;left:5368;top:892;height:1080;width:1890;" filled="f" stroked="t" coordsize="1890,1080" o:gfxdata="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Io9rG/&#10;AAAA2wAAAA8AAAAAAAAAAQAgAAAAIgAAAGRycy9kb3ducmV2LnhtbFBLAQIUABQAAAAIAIdO4kAz&#10;LwWeOwAAADkAAAAQAAAAAAAAAAEAIAAAAA4BAABkcnMvc2hhcGV4bWwueG1sUEsFBgAAAAAGAAYA&#10;WwEAALgDAAAAAA==&#10;" path="m540,0l467,5,396,20,330,43,267,74,210,113,158,159,113,210,74,268,42,330,19,397,5,467,0,540,5,614,19,684,42,751,74,813,113,870,158,922,210,968,267,1007,330,1038,396,1061,467,1075,540,1080,613,1075,684,1061,750,1038,813,1007,870,968,922,922,967,870,1006,813,1038,751,1061,684,1075,614,1080,540,1075,467,1061,397,1038,330,1006,268,967,210,922,159,870,113,813,74,750,43,684,20,613,5,540,0xm1350,0l1277,5,1206,20,1140,43,1077,74,1020,113,968,159,923,210,884,268,852,330,829,397,815,467,810,540,815,614,829,684,852,751,884,813,923,870,968,922,1020,968,1077,1007,1140,1038,1206,1061,1277,1075,1350,1080,1423,1075,1494,1061,1560,1038,1623,1007,1680,968,1732,922,1777,870,1816,813,1848,751,1871,684,1885,614,1890,540,1885,467,1871,397,1848,330,1816,268,1777,210,1732,159,1680,113,1623,74,1560,43,1494,20,1423,5,1350,0xe">
                  <v:fill on="f" focussize="0,0"/>
                  <v:stroke color="#000000" joinstyle="round"/>
                  <v:imagedata o:title=""/>
                  <o:lock v:ext="edit" aspectratio="f"/>
                </v:shape>
                <v:shape id="文本框 67" o:spid="_x0000_s1026" o:spt="202" type="#_x0000_t202" style="position:absolute;left:5672;top:1449;height:300;width:320;" filled="f" stroked="f" coordsize="21600,21600" o:gfxdata="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UZUI7sAAADb&#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spacing w:before="0" w:line="300" w:lineRule="exact"/>
                          <w:ind w:left="0" w:right="0" w:firstLine="0"/>
                          <w:jc w:val="left"/>
                          <w:rPr>
                            <w:sz w:val="30"/>
                          </w:rPr>
                        </w:pPr>
                        <w:r>
                          <w:rPr>
                            <w:sz w:val="30"/>
                          </w:rPr>
                          <w:t>①</w:t>
                        </w:r>
                      </w:p>
                    </w:txbxContent>
                  </v:textbox>
                </v:shape>
                <v:shape id="文本框 68" o:spid="_x0000_s1026" o:spt="202" type="#_x0000_t202" style="position:absolute;left:6692;top:1449;height:300;width:320;" filled="f" stroked="f" coordsize="21600,21600" o:gfxdata="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WUylS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before="0" w:line="300" w:lineRule="exact"/>
                          <w:ind w:left="0" w:right="0" w:firstLine="0"/>
                          <w:jc w:val="left"/>
                          <w:rPr>
                            <w:sz w:val="30"/>
                          </w:rPr>
                        </w:pPr>
                        <w:r>
                          <w:rPr>
                            <w:sz w:val="30"/>
                          </w:rPr>
                          <w:t>②</w:t>
                        </w:r>
                      </w:p>
                    </w:txbxContent>
                  </v:textbox>
                </v:shape>
              </v:group>
            </w:pict>
          </mc:Fallback>
        </mc:AlternateContent>
      </w:r>
      <w:r>
        <w:t>如果用一个圆来表示词语所指称的对象的集合，那么以下哪项中两个词语之间的关系符合下图？</w:t>
      </w:r>
    </w:p>
    <w:p>
      <w:pPr>
        <w:pStyle w:val="5"/>
      </w:pPr>
    </w:p>
    <w:p>
      <w:pPr>
        <w:pStyle w:val="5"/>
      </w:pPr>
    </w:p>
    <w:p>
      <w:pPr>
        <w:pStyle w:val="5"/>
        <w:spacing w:before="3"/>
        <w:rPr>
          <w:sz w:val="22"/>
        </w:rPr>
      </w:pPr>
    </w:p>
    <w:p>
      <w:pPr>
        <w:pStyle w:val="5"/>
        <w:tabs>
          <w:tab w:val="left" w:pos="5270"/>
        </w:tabs>
        <w:spacing w:line="333" w:lineRule="auto"/>
        <w:ind w:left="788" w:right="1071"/>
      </w:pPr>
      <w:r>
        <w:t>A．①匀速</w:t>
      </w:r>
      <w:r>
        <w:rPr>
          <w:spacing w:val="-3"/>
        </w:rPr>
        <w:t>运</w:t>
      </w:r>
      <w:r>
        <w:t>动，②直线运动</w:t>
      </w:r>
      <w:r>
        <w:tab/>
      </w:r>
      <w:r>
        <w:t>B．①一氧</w:t>
      </w:r>
      <w:r>
        <w:rPr>
          <w:spacing w:val="-3"/>
        </w:rPr>
        <w:t>化</w:t>
      </w:r>
      <w:r>
        <w:t>碳，②化合</w:t>
      </w:r>
      <w:r>
        <w:rPr>
          <w:spacing w:val="-16"/>
        </w:rPr>
        <w:t>物</w:t>
      </w:r>
      <w:r>
        <w:t>C．①有花</w:t>
      </w:r>
      <w:r>
        <w:rPr>
          <w:spacing w:val="-3"/>
        </w:rPr>
        <w:t>植</w:t>
      </w:r>
      <w:r>
        <w:t>物，②无花植物</w:t>
      </w:r>
      <w:r>
        <w:tab/>
      </w:r>
      <w:r>
        <w:t>D．①整数，②分数</w:t>
      </w:r>
    </w:p>
    <w:p>
      <w:pPr>
        <w:pStyle w:val="5"/>
        <w:spacing w:before="4"/>
        <w:ind w:left="788"/>
      </w:pPr>
      <w:r>
        <w:t>答案：A</w:t>
      </w:r>
    </w:p>
    <w:p>
      <w:pPr>
        <w:pStyle w:val="3"/>
        <w:spacing w:before="77"/>
        <w:ind w:left="872"/>
      </w:pPr>
      <w:r>
        <w:t>题型四：逻辑判断</w:t>
      </w:r>
    </w:p>
    <w:p>
      <w:pPr>
        <w:pStyle w:val="4"/>
        <w:spacing w:before="113" w:line="350" w:lineRule="auto"/>
        <w:ind w:right="265"/>
        <w:jc w:val="both"/>
      </w:pPr>
      <w:r>
        <w:rPr>
          <w:spacing w:val="3"/>
          <w:w w:val="95"/>
        </w:rPr>
        <w:t xml:space="preserve">每道题给出一段陈述，这段陈述被假设是正确的，不容置疑 的。要求应试人员根据这段陈述，运用一定的逻辑推论，选择一 </w:t>
      </w:r>
      <w:r>
        <w:rPr>
          <w:spacing w:val="3"/>
        </w:rPr>
        <w:t>个最恰当的答案。</w:t>
      </w:r>
    </w:p>
    <w:p>
      <w:pPr>
        <w:spacing w:before="0" w:line="487" w:lineRule="exact"/>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spacing w:before="61" w:line="321" w:lineRule="auto"/>
        <w:ind w:left="229" w:right="125" w:firstLine="559"/>
      </w:pPr>
      <w:r>
        <w:t>克罗地亚、德国、意大利、西班牙、英国、法国六个国家即将进行一次足球赛。足球迷小明、小雷、小敏对谁会获得此次比赛的冠军进行了一</w:t>
      </w:r>
      <w:r>
        <w:rPr>
          <w:spacing w:val="-7"/>
        </w:rPr>
        <w:t xml:space="preserve">番讨论：小雷认为，冠军不是法国就是德国；小敏认为冠军绝不是意大利； </w:t>
      </w:r>
      <w:r>
        <w:t>小明则认为，西班牙和法国都不可能取得冠军。比赛结束后，三人发现他</w:t>
      </w:r>
      <w:r>
        <w:rPr>
          <w:spacing w:val="-3"/>
        </w:rPr>
        <w:t>们中只有一个人的看法是对的。那么以下哪个国家的球队可能获得冠军？</w:t>
      </w:r>
    </w:p>
    <w:p>
      <w:pPr>
        <w:pStyle w:val="5"/>
        <w:tabs>
          <w:tab w:val="left" w:pos="4429"/>
        </w:tabs>
        <w:spacing w:line="356" w:lineRule="exact"/>
        <w:ind w:left="788"/>
      </w:pPr>
      <w:r>
        <w:t>A．法国</w:t>
      </w:r>
      <w:r>
        <w:tab/>
      </w:r>
      <w:r>
        <w:rPr>
          <w:spacing w:val="-1"/>
        </w:rPr>
        <w:t>B．</w:t>
      </w:r>
      <w:r>
        <w:t>德国</w:t>
      </w:r>
    </w:p>
    <w:p>
      <w:pPr>
        <w:pStyle w:val="5"/>
        <w:tabs>
          <w:tab w:val="left" w:pos="4429"/>
        </w:tabs>
        <w:spacing w:before="121"/>
        <w:ind w:left="788"/>
      </w:pPr>
      <w:r>
        <w:t>C．意大利</w:t>
      </w:r>
      <w:r>
        <w:tab/>
      </w:r>
      <w:r>
        <w:rPr>
          <w:spacing w:val="-1"/>
        </w:rPr>
        <w:t>D．</w:t>
      </w:r>
      <w:r>
        <w:t>英国</w:t>
      </w:r>
    </w:p>
    <w:p>
      <w:pPr>
        <w:pStyle w:val="5"/>
        <w:spacing w:before="121"/>
        <w:ind w:left="788"/>
      </w:pPr>
      <w:r>
        <w:t>答案：C</w:t>
      </w:r>
    </w:p>
    <w:p>
      <w:pPr>
        <w:pStyle w:val="3"/>
        <w:spacing w:before="171"/>
        <w:ind w:left="872"/>
      </w:pPr>
      <w:r>
        <w:t>⑷综合分析</w:t>
      </w:r>
    </w:p>
    <w:p>
      <w:pPr>
        <w:pStyle w:val="4"/>
        <w:spacing w:before="67"/>
        <w:ind w:left="870" w:firstLine="0"/>
      </w:pPr>
      <w:r>
        <w:t>主要测查应试人员运用自然科学的基本思想和方法分析解决</w:t>
      </w:r>
    </w:p>
    <w:p>
      <w:pPr>
        <w:spacing w:after="0"/>
        <w:sectPr>
          <w:pgSz w:w="11910" w:h="16840"/>
          <w:pgMar w:top="1520" w:right="980" w:bottom="1160" w:left="1360" w:header="0" w:footer="960" w:gutter="0"/>
        </w:sectPr>
      </w:pPr>
    </w:p>
    <w:p>
      <w:pPr>
        <w:spacing w:before="30" w:line="348" w:lineRule="auto"/>
        <w:ind w:left="229" w:right="265" w:firstLine="0"/>
        <w:jc w:val="left"/>
        <w:rPr>
          <w:sz w:val="32"/>
        </w:rPr>
      </w:pPr>
      <w:r>
        <w:rPr>
          <w:w w:val="95"/>
          <w:sz w:val="32"/>
        </w:rPr>
        <w:t xml:space="preserve">问题的能力。主要包括对事物性质、关系、规律的量化、分析、 </w:t>
      </w:r>
      <w:r>
        <w:rPr>
          <w:sz w:val="32"/>
        </w:rPr>
        <w:t>归纳，找出解决问题的思路方法，选择解决问题的最优途径等。</w:t>
      </w:r>
    </w:p>
    <w:p>
      <w:pPr>
        <w:spacing w:before="0" w:line="484" w:lineRule="exact"/>
        <w:ind w:left="229" w:right="0" w:firstLine="0"/>
        <w:jc w:val="left"/>
        <w:rPr>
          <w:rFonts w:hint="eastAsia" w:ascii="Microsoft JhengHei" w:eastAsia="Microsoft JhengHei"/>
          <w:b/>
          <w:sz w:val="32"/>
        </w:rPr>
      </w:pPr>
      <w:r>
        <w:rPr>
          <w:rFonts w:hint="eastAsia" w:ascii="Microsoft JhengHei" w:eastAsia="Microsoft JhengHei"/>
          <w:b/>
          <w:sz w:val="32"/>
        </w:rPr>
        <w:t>例题 1：</w:t>
      </w:r>
    </w:p>
    <w:p>
      <w:pPr>
        <w:pStyle w:val="5"/>
        <w:spacing w:before="14"/>
        <w:rPr>
          <w:rFonts w:ascii="Microsoft JhengHei"/>
          <w:b/>
          <w:sz w:val="15"/>
        </w:rPr>
      </w:pPr>
    </w:p>
    <w:p>
      <w:pPr>
        <w:pStyle w:val="5"/>
        <w:ind w:left="788"/>
      </w:pPr>
      <w:r>
        <w:t>一名地质人员在勘测一块丘陵地带的海拔高度时，将每块 1×1 的面积</w:t>
      </w:r>
    </w:p>
    <w:p>
      <w:pPr>
        <w:pStyle w:val="5"/>
        <w:spacing w:before="6"/>
        <w:rPr>
          <w:sz w:val="41"/>
        </w:rPr>
      </w:pPr>
    </w:p>
    <w:p>
      <w:pPr>
        <w:pStyle w:val="5"/>
        <w:ind w:left="229"/>
      </w:pPr>
      <w:r>
        <w:rPr>
          <w:spacing w:val="-18"/>
        </w:rPr>
        <w:t xml:space="preserve">的平均海拔高度记录下来，勘测完一块 </w:t>
      </w:r>
      <w:r>
        <w:t>n×k</w:t>
      </w:r>
      <w:r>
        <w:rPr>
          <w:spacing w:val="-11"/>
        </w:rPr>
        <w:t xml:space="preserve"> 的丘陵地带后得到了如下结果：</w:t>
      </w:r>
    </w:p>
    <w:p>
      <w:pPr>
        <w:pStyle w:val="5"/>
        <w:spacing w:before="2"/>
        <w:rPr>
          <w:sz w:val="17"/>
        </w:rPr>
      </w:pPr>
    </w:p>
    <w:p>
      <w:pPr>
        <w:spacing w:after="0"/>
        <w:rPr>
          <w:sz w:val="17"/>
        </w:rPr>
        <w:sectPr>
          <w:pgSz w:w="11910" w:h="16840"/>
          <w:pgMar w:top="1460" w:right="980" w:bottom="1160" w:left="1360" w:header="0" w:footer="960" w:gutter="0"/>
        </w:sectPr>
      </w:pPr>
    </w:p>
    <w:p>
      <w:pPr>
        <w:tabs>
          <w:tab w:val="left" w:pos="872"/>
        </w:tabs>
        <w:spacing w:before="98" w:line="173" w:lineRule="exact"/>
        <w:ind w:left="259" w:right="0" w:firstLine="0"/>
        <w:jc w:val="left"/>
        <w:rPr>
          <w:rFonts w:ascii="Symbol" w:hAnsi="Symbol"/>
          <w:sz w:val="24"/>
        </w:rPr>
      </w:pPr>
      <w:r>
        <w:rPr>
          <w:rFonts w:ascii="Symbol" w:hAnsi="Symbol"/>
          <w:sz w:val="24"/>
        </w:rPr>
        <w:t></w:t>
      </w:r>
      <w:r>
        <w:rPr>
          <w:rFonts w:ascii="Times New Roman" w:hAnsi="Times New Roman"/>
          <w:spacing w:val="-18"/>
          <w:sz w:val="24"/>
        </w:rPr>
        <w:t xml:space="preserve"> </w:t>
      </w:r>
      <w:r>
        <w:rPr>
          <w:rFonts w:ascii="Times New Roman" w:hAnsi="Times New Roman"/>
          <w:i/>
          <w:spacing w:val="-12"/>
          <w:position w:val="2"/>
          <w:sz w:val="24"/>
        </w:rPr>
        <w:t>P</w:t>
      </w:r>
      <w:r>
        <w:rPr>
          <w:rFonts w:ascii="Times New Roman" w:hAnsi="Times New Roman"/>
          <w:spacing w:val="-12"/>
          <w:position w:val="-3"/>
          <w:sz w:val="14"/>
        </w:rPr>
        <w:t>11</w:t>
      </w:r>
      <w:r>
        <w:rPr>
          <w:rFonts w:ascii="Times New Roman" w:hAnsi="Times New Roman"/>
          <w:spacing w:val="-12"/>
          <w:position w:val="-3"/>
          <w:sz w:val="14"/>
        </w:rPr>
        <w:tab/>
      </w:r>
      <w:r>
        <w:rPr>
          <w:rFonts w:ascii="Symbol" w:hAnsi="Symbol"/>
          <w:spacing w:val="-20"/>
          <w:position w:val="2"/>
          <w:sz w:val="24"/>
        </w:rPr>
        <w:t></w:t>
      </w:r>
    </w:p>
    <w:p>
      <w:pPr>
        <w:spacing w:before="118" w:line="153" w:lineRule="exact"/>
        <w:ind w:left="256" w:right="0" w:firstLine="0"/>
        <w:jc w:val="left"/>
        <w:rPr>
          <w:rFonts w:ascii="Symbol" w:hAnsi="Symbol"/>
          <w:sz w:val="24"/>
        </w:rPr>
      </w:pPr>
      <w:r>
        <w:br w:type="column"/>
      </w:r>
      <w:r>
        <w:rPr>
          <w:rFonts w:ascii="Times New Roman" w:hAnsi="Times New Roman"/>
          <w:i/>
          <w:position w:val="6"/>
          <w:sz w:val="24"/>
        </w:rPr>
        <w:t>P</w:t>
      </w:r>
      <w:r>
        <w:rPr>
          <w:rFonts w:ascii="Times New Roman" w:hAnsi="Times New Roman"/>
          <w:sz w:val="14"/>
        </w:rPr>
        <w:t>1</w:t>
      </w:r>
      <w:r>
        <w:rPr>
          <w:rFonts w:ascii="Times New Roman" w:hAnsi="Times New Roman"/>
          <w:i/>
          <w:sz w:val="14"/>
        </w:rPr>
        <w:t xml:space="preserve">n </w:t>
      </w:r>
      <w:r>
        <w:rPr>
          <w:rFonts w:ascii="Symbol" w:hAnsi="Symbol"/>
          <w:position w:val="4"/>
          <w:sz w:val="24"/>
        </w:rPr>
        <w:t></w:t>
      </w:r>
    </w:p>
    <w:p>
      <w:pPr>
        <w:spacing w:after="0" w:line="153" w:lineRule="exact"/>
        <w:jc w:val="left"/>
        <w:rPr>
          <w:rFonts w:ascii="Symbol" w:hAnsi="Symbol"/>
          <w:sz w:val="24"/>
        </w:rPr>
        <w:sectPr>
          <w:type w:val="continuous"/>
          <w:pgSz w:w="11910" w:h="16840"/>
          <w:pgMar w:top="1400" w:right="980" w:bottom="280" w:left="1360" w:header="720" w:footer="720" w:gutter="0"/>
          <w:cols w:equalWidth="0" w:num="2">
            <w:col w:w="1039" w:space="40"/>
            <w:col w:w="8491"/>
          </w:cols>
        </w:sectPr>
      </w:pPr>
    </w:p>
    <w:p>
      <w:pPr>
        <w:tabs>
          <w:tab w:val="left" w:pos="1638"/>
        </w:tabs>
        <w:spacing w:before="0" w:line="223" w:lineRule="exact"/>
        <w:ind w:left="259" w:right="0" w:firstLine="0"/>
        <w:jc w:val="left"/>
        <w:rPr>
          <w:rFonts w:ascii="Symbol" w:hAnsi="Symbol"/>
          <w:sz w:val="24"/>
        </w:rPr>
      </w:pPr>
      <w:r>
        <mc:AlternateContent>
          <mc:Choice Requires="wps">
            <w:drawing>
              <wp:anchor distT="0" distB="0" distL="114300" distR="114300" simplePos="0" relativeHeight="249971712" behindDoc="1" locked="0" layoutInCell="1" allowOverlap="1">
                <wp:simplePos x="0" y="0"/>
                <wp:positionH relativeFrom="page">
                  <wp:posOffset>1169035</wp:posOffset>
                </wp:positionH>
                <wp:positionV relativeFrom="paragraph">
                  <wp:posOffset>119380</wp:posOffset>
                </wp:positionV>
                <wp:extent cx="136525" cy="187325"/>
                <wp:effectExtent l="0" t="0" r="0" b="0"/>
                <wp:wrapNone/>
                <wp:docPr id="14" name="文本框 69"/>
                <wp:cNvGraphicFramePr/>
                <a:graphic xmlns:a="http://schemas.openxmlformats.org/drawingml/2006/main">
                  <a:graphicData uri="http://schemas.microsoft.com/office/word/2010/wordprocessingShape">
                    <wps:wsp>
                      <wps:cNvSpPr txBox="1"/>
                      <wps:spPr>
                        <a:xfrm>
                          <a:off x="0" y="0"/>
                          <a:ext cx="136525" cy="187325"/>
                        </a:xfrm>
                        <a:prstGeom prst="rect">
                          <a:avLst/>
                        </a:prstGeom>
                        <a:noFill/>
                        <a:ln>
                          <a:noFill/>
                        </a:ln>
                      </wps:spPr>
                      <wps:txbx>
                        <w:txbxContent>
                          <w:p>
                            <w:pPr>
                              <w:spacing w:before="0"/>
                              <w:ind w:left="0" w:right="0" w:firstLine="0"/>
                              <w:jc w:val="left"/>
                              <w:rPr>
                                <w:rFonts w:ascii="Symbol" w:hAnsi="Symbol"/>
                                <w:sz w:val="24"/>
                              </w:rPr>
                            </w:pPr>
                            <w:r>
                              <w:rPr>
                                <w:rFonts w:ascii="Symbol" w:hAnsi="Symbol"/>
                                <w:w w:val="100"/>
                                <w:sz w:val="24"/>
                              </w:rPr>
                              <w:t></w:t>
                            </w:r>
                          </w:p>
                        </w:txbxContent>
                      </wps:txbx>
                      <wps:bodyPr lIns="0" tIns="0" rIns="0" bIns="0" upright="1"/>
                    </wps:wsp>
                  </a:graphicData>
                </a:graphic>
              </wp:anchor>
            </w:drawing>
          </mc:Choice>
          <mc:Fallback>
            <w:pict>
              <v:shape id="文本框 69" o:spid="_x0000_s1026" o:spt="202" type="#_x0000_t202" style="position:absolute;left:0pt;margin-left:92.05pt;margin-top:9.4pt;height:14.75pt;width:10.75pt;mso-position-horizontal-relative:page;z-index:-253344768;mso-width-relative:page;mso-height-relative:page;" filled="f" stroked="f" coordsize="21600,21600" o:gfxdata="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t9lDdtcAAAAJAQAADwAAAAAAAAAB&#10;ACAAAAAiAAAAZHJzL2Rvd25yZXYueG1sUEsBAhQAFAAAAAgAh07iQPdDZaKfAQAAJQMAAA4AAAAA&#10;AAAAAQAgAAAAJgEAAGRycy9lMm9Eb2MueG1sUEsFBgAAAAAGAAYAWQEAADcFAAAAAA==&#10;">
                <v:fill on="f" focussize="0,0"/>
                <v:stroke on="f"/>
                <v:imagedata o:title=""/>
                <o:lock v:ext="edit" aspectratio="f"/>
                <v:textbox inset="0mm,0mm,0mm,0mm">
                  <w:txbxContent>
                    <w:p>
                      <w:pPr>
                        <w:spacing w:before="0"/>
                        <w:ind w:left="0" w:right="0" w:firstLine="0"/>
                        <w:jc w:val="left"/>
                        <w:rPr>
                          <w:rFonts w:ascii="Symbol" w:hAnsi="Symbol"/>
                          <w:sz w:val="24"/>
                        </w:rPr>
                      </w:pPr>
                      <w:r>
                        <w:rPr>
                          <w:rFonts w:ascii="Symbol" w:hAnsi="Symbol"/>
                          <w:w w:val="100"/>
                          <w:sz w:val="24"/>
                        </w:rPr>
                        <w:t></w:t>
                      </w:r>
                    </w:p>
                  </w:txbxContent>
                </v:textbox>
              </v:shape>
            </w:pict>
          </mc:Fallback>
        </mc:AlternateContent>
      </w:r>
      <w:r>
        <mc:AlternateContent>
          <mc:Choice Requires="wps">
            <w:drawing>
              <wp:anchor distT="0" distB="0" distL="114300" distR="114300" simplePos="0" relativeHeight="249972736" behindDoc="1" locked="0" layoutInCell="1" allowOverlap="1">
                <wp:simplePos x="0" y="0"/>
                <wp:positionH relativeFrom="page">
                  <wp:posOffset>1417320</wp:posOffset>
                </wp:positionH>
                <wp:positionV relativeFrom="paragraph">
                  <wp:posOffset>119380</wp:posOffset>
                </wp:positionV>
                <wp:extent cx="111125" cy="187325"/>
                <wp:effectExtent l="0" t="0" r="0" b="0"/>
                <wp:wrapNone/>
                <wp:docPr id="15" name="文本框 70"/>
                <wp:cNvGraphicFramePr/>
                <a:graphic xmlns:a="http://schemas.openxmlformats.org/drawingml/2006/main">
                  <a:graphicData uri="http://schemas.microsoft.com/office/word/2010/wordprocessingShape">
                    <wps:wsp>
                      <wps:cNvSpPr txBox="1"/>
                      <wps:spPr>
                        <a:xfrm>
                          <a:off x="0" y="0"/>
                          <a:ext cx="111125" cy="187325"/>
                        </a:xfrm>
                        <a:prstGeom prst="rect">
                          <a:avLst/>
                        </a:prstGeom>
                        <a:noFill/>
                        <a:ln>
                          <a:noFill/>
                        </a:ln>
                      </wps:spPr>
                      <wps:txbx>
                        <w:txbxContent>
                          <w:p>
                            <w:pPr>
                              <w:spacing w:before="0"/>
                              <w:ind w:left="0" w:right="0" w:firstLine="0"/>
                              <w:jc w:val="left"/>
                              <w:rPr>
                                <w:rFonts w:ascii="Symbol" w:hAnsi="Symbol"/>
                                <w:sz w:val="24"/>
                              </w:rPr>
                            </w:pPr>
                            <w:r>
                              <w:rPr>
                                <w:rFonts w:ascii="Symbol" w:hAnsi="Symbol"/>
                                <w:w w:val="100"/>
                                <w:sz w:val="24"/>
                              </w:rPr>
                              <w:t></w:t>
                            </w:r>
                          </w:p>
                        </w:txbxContent>
                      </wps:txbx>
                      <wps:bodyPr lIns="0" tIns="0" rIns="0" bIns="0" upright="1"/>
                    </wps:wsp>
                  </a:graphicData>
                </a:graphic>
              </wp:anchor>
            </w:drawing>
          </mc:Choice>
          <mc:Fallback>
            <w:pict>
              <v:shape id="文本框 70" o:spid="_x0000_s1026" o:spt="202" type="#_x0000_t202" style="position:absolute;left:0pt;margin-left:111.6pt;margin-top:9.4pt;height:14.75pt;width:8.75pt;mso-position-horizontal-relative:page;z-index:-253343744;mso-width-relative:page;mso-height-relative:page;" filled="f" stroked="f" coordsize="21600,21600" o:gfxdata="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B3ODebYAAAACQEAAA8AAAAAAAAAAQAg&#10;AAAAIgAAAGRycy9kb3ducmV2LnhtbFBLAQIUABQAAAAIAIdO4kC63vkInAEAACUDAAAOAAAAAAAA&#10;AAEAIAAAACcBAABkcnMvZTJvRG9jLnhtbFBLBQYAAAAABgAGAFkBAAA1BQAAAAA=&#10;">
                <v:fill on="f" focussize="0,0"/>
                <v:stroke on="f"/>
                <v:imagedata o:title=""/>
                <o:lock v:ext="edit" aspectratio="f"/>
                <v:textbox inset="0mm,0mm,0mm,0mm">
                  <w:txbxContent>
                    <w:p>
                      <w:pPr>
                        <w:spacing w:before="0"/>
                        <w:ind w:left="0" w:right="0" w:firstLine="0"/>
                        <w:jc w:val="left"/>
                        <w:rPr>
                          <w:rFonts w:ascii="Symbol" w:hAnsi="Symbol"/>
                          <w:sz w:val="24"/>
                        </w:rPr>
                      </w:pPr>
                      <w:r>
                        <w:rPr>
                          <w:rFonts w:ascii="Symbol" w:hAnsi="Symbol"/>
                          <w:w w:val="100"/>
                          <w:sz w:val="24"/>
                        </w:rPr>
                        <w:t></w:t>
                      </w:r>
                    </w:p>
                  </w:txbxContent>
                </v:textbox>
              </v:shape>
            </w:pict>
          </mc:Fallback>
        </mc:AlternateContent>
      </w:r>
      <w:r>
        <w:rPr>
          <w:rFonts w:ascii="Symbol" w:hAnsi="Symbol"/>
          <w:sz w:val="24"/>
        </w:rPr>
        <w:t></w:t>
      </w:r>
      <w:r>
        <w:rPr>
          <w:rFonts w:ascii="Times New Roman" w:hAnsi="Times New Roman"/>
          <w:sz w:val="24"/>
        </w:rPr>
        <w:tab/>
      </w:r>
      <w:r>
        <w:rPr>
          <w:rFonts w:ascii="Symbol" w:hAnsi="Symbol"/>
          <w:sz w:val="24"/>
        </w:rPr>
        <w:t></w:t>
      </w:r>
    </w:p>
    <w:p>
      <w:pPr>
        <w:pStyle w:val="5"/>
        <w:tabs>
          <w:tab w:val="left" w:pos="1427"/>
        </w:tabs>
        <w:spacing w:line="237" w:lineRule="exact"/>
        <w:ind w:left="259"/>
      </w:pPr>
      <w:r>
        <w:rPr>
          <w:rFonts w:ascii="Symbol" w:hAnsi="Symbol" w:eastAsia="Symbol"/>
          <w:position w:val="-3"/>
          <w:sz w:val="24"/>
        </w:rPr>
        <w:t></w:t>
      </w:r>
      <w:r>
        <w:rPr>
          <w:rFonts w:ascii="Times New Roman" w:hAnsi="Times New Roman" w:eastAsia="Times New Roman"/>
          <w:position w:val="-3"/>
          <w:sz w:val="24"/>
        </w:rPr>
        <w:tab/>
      </w:r>
      <w:r>
        <w:rPr>
          <w:rFonts w:ascii="Symbol" w:hAnsi="Symbol" w:eastAsia="Symbol"/>
          <w:spacing w:val="-3"/>
          <w:sz w:val="24"/>
        </w:rPr>
        <w:t></w:t>
      </w:r>
      <w:r>
        <w:rPr>
          <w:rFonts w:ascii="Symbol" w:hAnsi="Symbol" w:eastAsia="Symbol"/>
          <w:spacing w:val="-3"/>
          <w:position w:val="-3"/>
          <w:sz w:val="24"/>
        </w:rPr>
        <w:t></w:t>
      </w:r>
      <w:r>
        <w:rPr>
          <w:rFonts w:ascii="Times New Roman" w:hAnsi="Times New Roman" w:eastAsia="Times New Roman"/>
          <w:spacing w:val="-18"/>
          <w:position w:val="-3"/>
          <w:sz w:val="24"/>
        </w:rPr>
        <w:t xml:space="preserve"> </w:t>
      </w:r>
      <w:r>
        <w:rPr>
          <w:spacing w:val="-6"/>
        </w:rPr>
        <w:t>，现在地质人员在该丘陵地带中的随机一个位置，他每次都会</w:t>
      </w:r>
    </w:p>
    <w:p>
      <w:pPr>
        <w:tabs>
          <w:tab w:val="left" w:pos="872"/>
          <w:tab w:val="left" w:pos="1330"/>
        </w:tabs>
        <w:spacing w:before="0" w:line="154" w:lineRule="exact"/>
        <w:ind w:left="259" w:right="0" w:firstLine="0"/>
        <w:jc w:val="left"/>
        <w:rPr>
          <w:rFonts w:ascii="Symbol" w:hAnsi="Symbol"/>
          <w:sz w:val="24"/>
        </w:rPr>
      </w:pPr>
      <w:r>
        <w:rPr>
          <w:rFonts w:ascii="Symbol" w:hAnsi="Symbol"/>
          <w:position w:val="9"/>
          <w:sz w:val="24"/>
        </w:rPr>
        <w:t></w:t>
      </w:r>
      <w:r>
        <w:rPr>
          <w:rFonts w:ascii="Times New Roman" w:hAnsi="Times New Roman"/>
          <w:spacing w:val="-25"/>
          <w:position w:val="9"/>
          <w:sz w:val="24"/>
        </w:rPr>
        <w:t xml:space="preserve"> </w:t>
      </w:r>
      <w:r>
        <w:rPr>
          <w:rFonts w:ascii="Times New Roman" w:hAnsi="Times New Roman"/>
          <w:i/>
          <w:sz w:val="24"/>
        </w:rPr>
        <w:t>P</w:t>
      </w:r>
      <w:r>
        <w:rPr>
          <w:rFonts w:ascii="Times New Roman" w:hAnsi="Times New Roman"/>
          <w:i/>
          <w:sz w:val="24"/>
        </w:rPr>
        <w:tab/>
      </w:r>
      <w:r>
        <w:rPr>
          <w:rFonts w:ascii="Symbol" w:hAnsi="Symbol"/>
          <w:sz w:val="24"/>
        </w:rPr>
        <w:t></w:t>
      </w:r>
      <w:r>
        <w:rPr>
          <w:rFonts w:ascii="Times New Roman" w:hAnsi="Times New Roman"/>
          <w:sz w:val="24"/>
        </w:rPr>
        <w:tab/>
      </w:r>
      <w:r>
        <w:rPr>
          <w:rFonts w:ascii="Times New Roman" w:hAnsi="Times New Roman"/>
          <w:i/>
          <w:sz w:val="24"/>
        </w:rPr>
        <w:t xml:space="preserve">P </w:t>
      </w:r>
      <w:r>
        <w:rPr>
          <w:rFonts w:ascii="Times New Roman" w:hAnsi="Times New Roman"/>
          <w:i/>
          <w:spacing w:val="40"/>
          <w:sz w:val="24"/>
        </w:rPr>
        <w:t xml:space="preserve"> </w:t>
      </w:r>
      <w:r>
        <w:rPr>
          <w:rFonts w:ascii="Symbol" w:hAnsi="Symbol"/>
          <w:position w:val="9"/>
          <w:sz w:val="24"/>
        </w:rPr>
        <w:t></w:t>
      </w:r>
    </w:p>
    <w:p>
      <w:pPr>
        <w:tabs>
          <w:tab w:val="left" w:pos="1451"/>
        </w:tabs>
        <w:spacing w:before="1"/>
        <w:ind w:left="259" w:right="0" w:firstLine="0"/>
        <w:jc w:val="left"/>
        <w:rPr>
          <w:rFonts w:ascii="Symbol" w:hAnsi="Symbol"/>
          <w:sz w:val="24"/>
        </w:rPr>
      </w:pPr>
      <w:r>
        <w:rPr>
          <w:rFonts w:ascii="Symbol" w:hAnsi="Symbol"/>
          <w:sz w:val="24"/>
        </w:rPr>
        <w:t></w:t>
      </w:r>
      <w:r>
        <w:rPr>
          <w:rFonts w:ascii="Times New Roman" w:hAnsi="Times New Roman"/>
          <w:sz w:val="24"/>
        </w:rPr>
        <w:t xml:space="preserve"> </w:t>
      </w:r>
      <w:r>
        <w:rPr>
          <w:rFonts w:ascii="Times New Roman" w:hAnsi="Times New Roman"/>
          <w:spacing w:val="35"/>
          <w:sz w:val="24"/>
        </w:rPr>
        <w:t xml:space="preserve"> </w:t>
      </w:r>
      <w:r>
        <w:rPr>
          <w:rFonts w:ascii="Times New Roman" w:hAnsi="Times New Roman"/>
          <w:i/>
          <w:spacing w:val="3"/>
          <w:sz w:val="14"/>
        </w:rPr>
        <w:t>k</w:t>
      </w:r>
      <w:r>
        <w:rPr>
          <w:rFonts w:ascii="Times New Roman" w:hAnsi="Times New Roman"/>
          <w:spacing w:val="3"/>
          <w:sz w:val="14"/>
        </w:rPr>
        <w:t>1</w:t>
      </w:r>
      <w:r>
        <w:rPr>
          <w:rFonts w:ascii="Times New Roman" w:hAnsi="Times New Roman"/>
          <w:spacing w:val="3"/>
          <w:sz w:val="14"/>
        </w:rPr>
        <w:tab/>
      </w:r>
      <w:r>
        <w:rPr>
          <w:rFonts w:ascii="Times New Roman" w:hAnsi="Times New Roman"/>
          <w:i/>
          <w:sz w:val="14"/>
        </w:rPr>
        <w:t>kn</w:t>
      </w:r>
      <w:r>
        <w:rPr>
          <w:rFonts w:ascii="Times New Roman" w:hAnsi="Times New Roman"/>
          <w:i/>
          <w:spacing w:val="19"/>
          <w:sz w:val="14"/>
        </w:rPr>
        <w:t xml:space="preserve"> </w:t>
      </w:r>
      <w:r>
        <w:rPr>
          <w:rFonts w:ascii="Symbol" w:hAnsi="Symbol"/>
          <w:sz w:val="24"/>
        </w:rPr>
        <w:t></w:t>
      </w:r>
    </w:p>
    <w:p>
      <w:pPr>
        <w:pStyle w:val="5"/>
        <w:spacing w:before="7"/>
        <w:rPr>
          <w:rFonts w:ascii="Symbol" w:hAnsi="Symbol"/>
          <w:sz w:val="21"/>
        </w:rPr>
      </w:pPr>
    </w:p>
    <w:p>
      <w:pPr>
        <w:pStyle w:val="5"/>
        <w:spacing w:before="61" w:line="597" w:lineRule="auto"/>
        <w:ind w:left="229" w:right="270"/>
      </w:pPr>
      <w:r>
        <w:t>在东南西北方向中选择一个海拔低于所在区域的任意一个区域进行移动， 直至他不能移动为止。</w:t>
      </w:r>
    </w:p>
    <w:p>
      <w:pPr>
        <w:pStyle w:val="5"/>
        <w:spacing w:line="291" w:lineRule="exact"/>
        <w:ind w:left="788"/>
      </w:pPr>
      <w:r>
        <w:t>以下说法中，正确的是：</w:t>
      </w:r>
    </w:p>
    <w:p>
      <w:pPr>
        <w:pStyle w:val="13"/>
        <w:numPr>
          <w:ilvl w:val="0"/>
          <w:numId w:val="15"/>
        </w:numPr>
        <w:tabs>
          <w:tab w:val="left" w:pos="1210"/>
        </w:tabs>
        <w:spacing w:before="242" w:after="0" w:line="240" w:lineRule="auto"/>
        <w:ind w:left="1209" w:right="0" w:hanging="422"/>
        <w:jc w:val="left"/>
        <w:rPr>
          <w:sz w:val="28"/>
        </w:rPr>
      </w:pPr>
      <w:r>
        <w:rPr>
          <w:spacing w:val="-3"/>
          <w:sz w:val="28"/>
        </w:rPr>
        <w:t>该地质人员不存在遍历所有区域的可能</w:t>
      </w:r>
    </w:p>
    <w:p>
      <w:pPr>
        <w:pStyle w:val="13"/>
        <w:numPr>
          <w:ilvl w:val="0"/>
          <w:numId w:val="15"/>
        </w:numPr>
        <w:tabs>
          <w:tab w:val="left" w:pos="1452"/>
        </w:tabs>
        <w:spacing w:before="241" w:after="0" w:line="400" w:lineRule="auto"/>
        <w:ind w:left="1030" w:right="257" w:firstLine="0"/>
        <w:jc w:val="left"/>
        <w:rPr>
          <w:sz w:val="28"/>
        </w:rPr>
      </w:pPr>
      <w:r>
        <w:rPr>
          <w:spacing w:val="-3"/>
          <w:sz w:val="28"/>
        </w:rPr>
        <w:t>该地质人员无法移动时，其所处位置一定位于丘陵地带的边界C</w:t>
      </w:r>
      <w:r>
        <w:rPr>
          <w:spacing w:val="-4"/>
          <w:sz w:val="28"/>
        </w:rPr>
        <w:t>．为使该地质人员所能遍历的区域最多，他每次一定会选择海拔降</w:t>
      </w:r>
    </w:p>
    <w:p>
      <w:pPr>
        <w:pStyle w:val="5"/>
        <w:spacing w:before="2"/>
        <w:ind w:left="1450"/>
      </w:pPr>
      <w:r>
        <w:t>低幅度最小的区域进行移动</w:t>
      </w:r>
    </w:p>
    <w:p>
      <w:pPr>
        <w:pStyle w:val="5"/>
        <w:spacing w:before="241" w:line="400" w:lineRule="auto"/>
        <w:ind w:left="1450" w:right="260" w:hanging="420"/>
      </w:pPr>
      <w:r>
        <w:t>D</w:t>
      </w:r>
      <w:r>
        <w:rPr>
          <w:spacing w:val="-8"/>
        </w:rPr>
        <w:t xml:space="preserve">．该地质人员如从 </w:t>
      </w:r>
      <w:r>
        <w:t>A</w:t>
      </w:r>
      <w:r>
        <w:rPr>
          <w:spacing w:val="-9"/>
        </w:rPr>
        <w:t xml:space="preserve"> 区域出发能经过的最大区域数，一定大于等于</w:t>
      </w:r>
      <w:r>
        <w:rPr>
          <w:spacing w:val="69"/>
        </w:rPr>
        <w:t>从</w:t>
      </w:r>
      <w:r>
        <w:t>A</w:t>
      </w:r>
      <w:r>
        <w:rPr>
          <w:spacing w:val="-8"/>
        </w:rPr>
        <w:t xml:space="preserve"> 区域出发任一条路径途中任意区域出发所经过的最大区域数</w:t>
      </w:r>
    </w:p>
    <w:p>
      <w:pPr>
        <w:pStyle w:val="5"/>
        <w:spacing w:before="2"/>
        <w:ind w:left="788"/>
      </w:pPr>
      <w:r>
        <w:t>答案：D</w:t>
      </w:r>
    </w:p>
    <w:p>
      <w:pPr>
        <w:pStyle w:val="3"/>
        <w:spacing w:before="26"/>
        <w:rPr>
          <w:rFonts w:hint="eastAsia" w:ascii="Microsoft JhengHei" w:eastAsia="Microsoft JhengHei"/>
        </w:rPr>
      </w:pPr>
      <w:r>
        <w:rPr>
          <w:rFonts w:hint="eastAsia" w:ascii="Microsoft JhengHei" w:eastAsia="Microsoft JhengHei"/>
        </w:rPr>
        <w:t>例题 2：</w:t>
      </w:r>
    </w:p>
    <w:p>
      <w:pPr>
        <w:pStyle w:val="5"/>
        <w:spacing w:before="143"/>
        <w:ind w:left="788"/>
      </w:pPr>
      <w:r>
        <w:t>根据以下资料回答问题：</w:t>
      </w:r>
    </w:p>
    <w:p>
      <w:pPr>
        <w:pStyle w:val="5"/>
        <w:spacing w:before="141" w:line="333" w:lineRule="auto"/>
        <w:ind w:left="229" w:right="120" w:firstLine="559"/>
      </w:pPr>
      <w:r>
        <w:rPr>
          <w:spacing w:val="-4"/>
        </w:rPr>
        <w:t xml:space="preserve">一个项目包含甲、乙、丙三个大的流程，其中甲流程包含 </w:t>
      </w:r>
      <w:r>
        <w:t>A、B、C</w:t>
      </w:r>
      <w:r>
        <w:rPr>
          <w:spacing w:val="-4"/>
        </w:rPr>
        <w:t xml:space="preserve"> 三</w:t>
      </w:r>
      <w:r>
        <w:rPr>
          <w:spacing w:val="-13"/>
        </w:rPr>
        <w:t xml:space="preserve">项工作，乙流程包含 </w:t>
      </w:r>
      <w:r>
        <w:t>D</w:t>
      </w:r>
      <w:r>
        <w:rPr>
          <w:spacing w:val="-24"/>
        </w:rPr>
        <w:t>、</w:t>
      </w:r>
      <w:r>
        <w:t>E</w:t>
      </w:r>
      <w:r>
        <w:rPr>
          <w:spacing w:val="-24"/>
        </w:rPr>
        <w:t>、</w:t>
      </w:r>
      <w:r>
        <w:t>F</w:t>
      </w:r>
      <w:r>
        <w:rPr>
          <w:spacing w:val="-24"/>
        </w:rPr>
        <w:t>、</w:t>
      </w:r>
      <w:r>
        <w:t>G</w:t>
      </w:r>
      <w:r>
        <w:rPr>
          <w:spacing w:val="-16"/>
        </w:rPr>
        <w:t xml:space="preserve"> 四项工作，丙流程包含 </w:t>
      </w:r>
      <w:r>
        <w:rPr>
          <w:spacing w:val="-4"/>
        </w:rPr>
        <w:t>H</w:t>
      </w:r>
      <w:r>
        <w:rPr>
          <w:spacing w:val="-24"/>
        </w:rPr>
        <w:t>、</w:t>
      </w:r>
      <w:r>
        <w:t>I</w:t>
      </w:r>
      <w:r>
        <w:rPr>
          <w:spacing w:val="-24"/>
        </w:rPr>
        <w:t>、</w:t>
      </w:r>
      <w:r>
        <w:t>J</w:t>
      </w:r>
      <w:r>
        <w:rPr>
          <w:spacing w:val="-15"/>
        </w:rPr>
        <w:t xml:space="preserve"> 三项工作。</w:t>
      </w:r>
      <w:r>
        <w:rPr>
          <w:spacing w:val="-3"/>
        </w:rPr>
        <w:t>每项工作所需人天数如下：</w:t>
      </w:r>
    </w:p>
    <w:p>
      <w:pPr>
        <w:spacing w:after="0" w:line="333" w:lineRule="auto"/>
        <w:sectPr>
          <w:type w:val="continuous"/>
          <w:pgSz w:w="11910" w:h="16840"/>
          <w:pgMar w:top="1400" w:right="980" w:bottom="280" w:left="1360" w:header="720" w:footer="720" w:gutter="0"/>
        </w:sectPr>
      </w:pPr>
    </w:p>
    <w:tbl>
      <w:tblPr>
        <w:tblStyle w:val="10"/>
        <w:tblW w:w="4127" w:type="dxa"/>
        <w:tblInd w:w="27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0"/>
        <w:gridCol w:w="403"/>
        <w:gridCol w:w="401"/>
        <w:gridCol w:w="420"/>
        <w:gridCol w:w="389"/>
        <w:gridCol w:w="380"/>
        <w:gridCol w:w="420"/>
        <w:gridCol w:w="418"/>
        <w:gridCol w:w="497"/>
        <w:gridCol w:w="3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0" w:hRule="atLeast"/>
        </w:trPr>
        <w:tc>
          <w:tcPr>
            <w:tcW w:w="1224" w:type="dxa"/>
            <w:gridSpan w:val="3"/>
          </w:tcPr>
          <w:p>
            <w:pPr>
              <w:pStyle w:val="14"/>
              <w:spacing w:before="104" w:line="356" w:lineRule="exact"/>
              <w:ind w:left="7"/>
              <w:rPr>
                <w:sz w:val="28"/>
              </w:rPr>
            </w:pPr>
            <w:r>
              <w:rPr>
                <w:w w:val="100"/>
                <w:sz w:val="28"/>
              </w:rPr>
              <w:t>甲</w:t>
            </w:r>
          </w:p>
        </w:tc>
        <w:tc>
          <w:tcPr>
            <w:tcW w:w="1609" w:type="dxa"/>
            <w:gridSpan w:val="4"/>
          </w:tcPr>
          <w:p>
            <w:pPr>
              <w:pStyle w:val="14"/>
              <w:spacing w:before="104" w:line="356" w:lineRule="exact"/>
              <w:ind w:left="6"/>
              <w:rPr>
                <w:sz w:val="28"/>
              </w:rPr>
            </w:pPr>
            <w:r>
              <w:rPr>
                <w:w w:val="100"/>
                <w:sz w:val="28"/>
              </w:rPr>
              <w:t>乙</w:t>
            </w:r>
          </w:p>
        </w:tc>
        <w:tc>
          <w:tcPr>
            <w:tcW w:w="1294" w:type="dxa"/>
            <w:gridSpan w:val="3"/>
          </w:tcPr>
          <w:p>
            <w:pPr>
              <w:pStyle w:val="14"/>
              <w:spacing w:before="104" w:line="356" w:lineRule="exact"/>
              <w:ind w:left="3"/>
              <w:rPr>
                <w:sz w:val="28"/>
              </w:rPr>
            </w:pPr>
            <w:r>
              <w:rPr>
                <w:w w:val="100"/>
                <w:sz w:val="28"/>
              </w:rPr>
              <w:t>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9" w:hRule="atLeast"/>
        </w:trPr>
        <w:tc>
          <w:tcPr>
            <w:tcW w:w="420" w:type="dxa"/>
          </w:tcPr>
          <w:p>
            <w:pPr>
              <w:pStyle w:val="14"/>
              <w:spacing w:before="122"/>
              <w:ind w:left="8"/>
              <w:rPr>
                <w:rFonts w:ascii="Times New Roman"/>
                <w:sz w:val="28"/>
              </w:rPr>
            </w:pPr>
            <w:r>
              <w:rPr>
                <w:rFonts w:ascii="Times New Roman"/>
                <w:w w:val="100"/>
                <w:sz w:val="28"/>
              </w:rPr>
              <w:t>A</w:t>
            </w:r>
          </w:p>
        </w:tc>
        <w:tc>
          <w:tcPr>
            <w:tcW w:w="403" w:type="dxa"/>
          </w:tcPr>
          <w:p>
            <w:pPr>
              <w:pStyle w:val="14"/>
              <w:spacing w:before="122"/>
              <w:ind w:left="5"/>
              <w:rPr>
                <w:rFonts w:ascii="Times New Roman"/>
                <w:sz w:val="28"/>
              </w:rPr>
            </w:pPr>
            <w:r>
              <w:rPr>
                <w:rFonts w:ascii="Times New Roman"/>
                <w:w w:val="100"/>
                <w:sz w:val="28"/>
              </w:rPr>
              <w:t>B</w:t>
            </w:r>
          </w:p>
        </w:tc>
        <w:tc>
          <w:tcPr>
            <w:tcW w:w="401" w:type="dxa"/>
          </w:tcPr>
          <w:p>
            <w:pPr>
              <w:pStyle w:val="14"/>
              <w:spacing w:before="122"/>
              <w:ind w:left="7"/>
              <w:rPr>
                <w:rFonts w:ascii="Times New Roman"/>
                <w:sz w:val="28"/>
              </w:rPr>
            </w:pPr>
            <w:r>
              <w:rPr>
                <w:rFonts w:ascii="Times New Roman"/>
                <w:w w:val="100"/>
                <w:sz w:val="28"/>
              </w:rPr>
              <w:t>C</w:t>
            </w:r>
          </w:p>
        </w:tc>
        <w:tc>
          <w:tcPr>
            <w:tcW w:w="420" w:type="dxa"/>
          </w:tcPr>
          <w:p>
            <w:pPr>
              <w:pStyle w:val="14"/>
              <w:spacing w:before="122"/>
              <w:ind w:left="8"/>
              <w:rPr>
                <w:rFonts w:ascii="Times New Roman"/>
                <w:sz w:val="28"/>
              </w:rPr>
            </w:pPr>
            <w:r>
              <w:rPr>
                <w:rFonts w:ascii="Times New Roman"/>
                <w:w w:val="100"/>
                <w:sz w:val="28"/>
              </w:rPr>
              <w:t>D</w:t>
            </w:r>
          </w:p>
        </w:tc>
        <w:tc>
          <w:tcPr>
            <w:tcW w:w="389" w:type="dxa"/>
          </w:tcPr>
          <w:p>
            <w:pPr>
              <w:pStyle w:val="14"/>
              <w:spacing w:before="122"/>
              <w:ind w:right="97"/>
              <w:jc w:val="right"/>
              <w:rPr>
                <w:rFonts w:ascii="Times New Roman"/>
                <w:sz w:val="28"/>
              </w:rPr>
            </w:pPr>
            <w:r>
              <w:rPr>
                <w:rFonts w:ascii="Times New Roman"/>
                <w:w w:val="100"/>
                <w:sz w:val="28"/>
              </w:rPr>
              <w:t>E</w:t>
            </w:r>
          </w:p>
        </w:tc>
        <w:tc>
          <w:tcPr>
            <w:tcW w:w="380" w:type="dxa"/>
          </w:tcPr>
          <w:p>
            <w:pPr>
              <w:pStyle w:val="14"/>
              <w:spacing w:before="122"/>
              <w:ind w:right="1"/>
              <w:rPr>
                <w:rFonts w:ascii="Times New Roman"/>
                <w:sz w:val="28"/>
              </w:rPr>
            </w:pPr>
            <w:r>
              <w:rPr>
                <w:rFonts w:ascii="Times New Roman"/>
                <w:w w:val="100"/>
                <w:sz w:val="28"/>
              </w:rPr>
              <w:t>F</w:t>
            </w:r>
          </w:p>
        </w:tc>
        <w:tc>
          <w:tcPr>
            <w:tcW w:w="420" w:type="dxa"/>
          </w:tcPr>
          <w:p>
            <w:pPr>
              <w:pStyle w:val="14"/>
              <w:spacing w:before="122"/>
              <w:ind w:left="7"/>
              <w:rPr>
                <w:rFonts w:ascii="Times New Roman"/>
                <w:sz w:val="28"/>
              </w:rPr>
            </w:pPr>
            <w:r>
              <w:rPr>
                <w:rFonts w:ascii="Times New Roman"/>
                <w:w w:val="100"/>
                <w:sz w:val="28"/>
              </w:rPr>
              <w:t>G</w:t>
            </w:r>
          </w:p>
        </w:tc>
        <w:tc>
          <w:tcPr>
            <w:tcW w:w="418" w:type="dxa"/>
          </w:tcPr>
          <w:p>
            <w:pPr>
              <w:pStyle w:val="14"/>
              <w:spacing w:before="122"/>
              <w:ind w:left="4"/>
              <w:rPr>
                <w:rFonts w:ascii="Times New Roman"/>
                <w:sz w:val="28"/>
              </w:rPr>
            </w:pPr>
            <w:r>
              <w:rPr>
                <w:rFonts w:ascii="Times New Roman"/>
                <w:w w:val="100"/>
                <w:sz w:val="28"/>
              </w:rPr>
              <w:t>H</w:t>
            </w:r>
          </w:p>
        </w:tc>
        <w:tc>
          <w:tcPr>
            <w:tcW w:w="497" w:type="dxa"/>
          </w:tcPr>
          <w:p>
            <w:pPr>
              <w:pStyle w:val="14"/>
              <w:spacing w:before="122"/>
              <w:ind w:left="7"/>
              <w:rPr>
                <w:rFonts w:ascii="Times New Roman"/>
                <w:sz w:val="28"/>
              </w:rPr>
            </w:pPr>
            <w:r>
              <w:rPr>
                <w:rFonts w:ascii="Times New Roman"/>
                <w:w w:val="100"/>
                <w:sz w:val="28"/>
              </w:rPr>
              <w:t>I</w:t>
            </w:r>
          </w:p>
        </w:tc>
        <w:tc>
          <w:tcPr>
            <w:tcW w:w="379" w:type="dxa"/>
          </w:tcPr>
          <w:p>
            <w:pPr>
              <w:pStyle w:val="14"/>
              <w:spacing w:before="122"/>
              <w:ind w:left="1"/>
              <w:rPr>
                <w:rFonts w:ascii="Times New Roman"/>
                <w:sz w:val="28"/>
              </w:rPr>
            </w:pPr>
            <w:r>
              <w:rPr>
                <w:rFonts w:ascii="Times New Roman"/>
                <w:w w:val="100"/>
                <w:sz w:val="28"/>
              </w:rPr>
              <w:t>J</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9" w:hRule="atLeast"/>
        </w:trPr>
        <w:tc>
          <w:tcPr>
            <w:tcW w:w="420" w:type="dxa"/>
          </w:tcPr>
          <w:p>
            <w:pPr>
              <w:pStyle w:val="14"/>
              <w:spacing w:before="122"/>
              <w:ind w:left="75"/>
              <w:rPr>
                <w:rFonts w:ascii="Times New Roman"/>
                <w:sz w:val="28"/>
              </w:rPr>
            </w:pPr>
            <w:r>
              <w:rPr>
                <w:rFonts w:ascii="Times New Roman"/>
                <w:w w:val="100"/>
                <w:sz w:val="28"/>
              </w:rPr>
              <w:t>6</w:t>
            </w:r>
          </w:p>
        </w:tc>
        <w:tc>
          <w:tcPr>
            <w:tcW w:w="403" w:type="dxa"/>
          </w:tcPr>
          <w:p>
            <w:pPr>
              <w:pStyle w:val="14"/>
              <w:spacing w:before="122"/>
              <w:ind w:left="54"/>
              <w:rPr>
                <w:rFonts w:ascii="Times New Roman"/>
                <w:sz w:val="28"/>
              </w:rPr>
            </w:pPr>
            <w:r>
              <w:rPr>
                <w:rFonts w:ascii="Times New Roman"/>
                <w:w w:val="100"/>
                <w:sz w:val="28"/>
              </w:rPr>
              <w:t>4</w:t>
            </w:r>
          </w:p>
        </w:tc>
        <w:tc>
          <w:tcPr>
            <w:tcW w:w="401" w:type="dxa"/>
          </w:tcPr>
          <w:p>
            <w:pPr>
              <w:pStyle w:val="14"/>
              <w:spacing w:before="122"/>
              <w:ind w:left="56"/>
              <w:rPr>
                <w:rFonts w:ascii="Times New Roman"/>
                <w:sz w:val="28"/>
              </w:rPr>
            </w:pPr>
            <w:r>
              <w:rPr>
                <w:rFonts w:ascii="Times New Roman"/>
                <w:w w:val="100"/>
                <w:sz w:val="28"/>
              </w:rPr>
              <w:t>8</w:t>
            </w:r>
          </w:p>
        </w:tc>
        <w:tc>
          <w:tcPr>
            <w:tcW w:w="420" w:type="dxa"/>
          </w:tcPr>
          <w:p>
            <w:pPr>
              <w:pStyle w:val="14"/>
              <w:spacing w:before="122"/>
              <w:ind w:left="75"/>
              <w:rPr>
                <w:rFonts w:ascii="Times New Roman"/>
                <w:sz w:val="28"/>
              </w:rPr>
            </w:pPr>
            <w:r>
              <w:rPr>
                <w:rFonts w:ascii="Times New Roman"/>
                <w:w w:val="100"/>
                <w:sz w:val="28"/>
              </w:rPr>
              <w:t>4</w:t>
            </w:r>
          </w:p>
        </w:tc>
        <w:tc>
          <w:tcPr>
            <w:tcW w:w="389" w:type="dxa"/>
          </w:tcPr>
          <w:p>
            <w:pPr>
              <w:pStyle w:val="14"/>
              <w:spacing w:before="122"/>
              <w:ind w:right="95"/>
              <w:jc w:val="right"/>
              <w:rPr>
                <w:rFonts w:ascii="Times New Roman"/>
                <w:sz w:val="28"/>
              </w:rPr>
            </w:pPr>
            <w:r>
              <w:rPr>
                <w:rFonts w:ascii="Times New Roman"/>
                <w:w w:val="100"/>
                <w:sz w:val="28"/>
              </w:rPr>
              <w:t>5</w:t>
            </w:r>
          </w:p>
        </w:tc>
        <w:tc>
          <w:tcPr>
            <w:tcW w:w="380" w:type="dxa"/>
          </w:tcPr>
          <w:p>
            <w:pPr>
              <w:pStyle w:val="14"/>
              <w:spacing w:before="122"/>
              <w:ind w:left="28"/>
              <w:rPr>
                <w:rFonts w:ascii="Times New Roman"/>
                <w:sz w:val="28"/>
              </w:rPr>
            </w:pPr>
            <w:r>
              <w:rPr>
                <w:rFonts w:ascii="Times New Roman"/>
                <w:w w:val="100"/>
                <w:sz w:val="28"/>
              </w:rPr>
              <w:t>8</w:t>
            </w:r>
          </w:p>
        </w:tc>
        <w:tc>
          <w:tcPr>
            <w:tcW w:w="420" w:type="dxa"/>
          </w:tcPr>
          <w:p>
            <w:pPr>
              <w:pStyle w:val="14"/>
              <w:spacing w:before="122"/>
              <w:ind w:left="74"/>
              <w:rPr>
                <w:rFonts w:ascii="Times New Roman"/>
                <w:sz w:val="28"/>
              </w:rPr>
            </w:pPr>
            <w:r>
              <w:rPr>
                <w:rFonts w:ascii="Times New Roman"/>
                <w:w w:val="100"/>
                <w:sz w:val="28"/>
              </w:rPr>
              <w:t>9</w:t>
            </w:r>
          </w:p>
        </w:tc>
        <w:tc>
          <w:tcPr>
            <w:tcW w:w="418" w:type="dxa"/>
          </w:tcPr>
          <w:p>
            <w:pPr>
              <w:pStyle w:val="14"/>
              <w:spacing w:before="122"/>
              <w:ind w:left="71"/>
              <w:rPr>
                <w:rFonts w:ascii="Times New Roman"/>
                <w:sz w:val="28"/>
              </w:rPr>
            </w:pPr>
            <w:r>
              <w:rPr>
                <w:rFonts w:ascii="Times New Roman"/>
                <w:w w:val="100"/>
                <w:sz w:val="28"/>
              </w:rPr>
              <w:t>8</w:t>
            </w:r>
          </w:p>
        </w:tc>
        <w:tc>
          <w:tcPr>
            <w:tcW w:w="497" w:type="dxa"/>
          </w:tcPr>
          <w:p>
            <w:pPr>
              <w:pStyle w:val="14"/>
              <w:spacing w:before="122"/>
              <w:ind w:left="88" w:right="79"/>
              <w:rPr>
                <w:rFonts w:ascii="Times New Roman"/>
                <w:sz w:val="28"/>
              </w:rPr>
            </w:pPr>
            <w:r>
              <w:rPr>
                <w:rFonts w:ascii="Times New Roman"/>
                <w:sz w:val="28"/>
              </w:rPr>
              <w:t>10</w:t>
            </w:r>
          </w:p>
        </w:tc>
        <w:tc>
          <w:tcPr>
            <w:tcW w:w="379" w:type="dxa"/>
          </w:tcPr>
          <w:p>
            <w:pPr>
              <w:pStyle w:val="14"/>
              <w:spacing w:before="122"/>
              <w:ind w:left="27"/>
              <w:rPr>
                <w:rFonts w:ascii="Times New Roman"/>
                <w:sz w:val="28"/>
              </w:rPr>
            </w:pPr>
            <w:r>
              <w:rPr>
                <w:rFonts w:ascii="Times New Roman"/>
                <w:w w:val="100"/>
                <w:sz w:val="28"/>
              </w:rPr>
              <w:t>4</w:t>
            </w:r>
          </w:p>
        </w:tc>
      </w:tr>
    </w:tbl>
    <w:p>
      <w:pPr>
        <w:pStyle w:val="5"/>
        <w:spacing w:before="120"/>
        <w:ind w:left="788"/>
      </w:pPr>
      <w:r>
        <w:t>同时完成上述项目须满足以下条件：</w:t>
      </w:r>
    </w:p>
    <w:p>
      <w:pPr>
        <w:pStyle w:val="5"/>
        <w:spacing w:before="143" w:line="333" w:lineRule="auto"/>
        <w:ind w:left="229" w:right="263" w:firstLine="559"/>
      </w:pPr>
      <w:r>
        <w:rPr>
          <w:spacing w:val="-18"/>
        </w:rPr>
        <w:t xml:space="preserve">条件 </w:t>
      </w:r>
      <w:r>
        <w:rPr>
          <w:spacing w:val="-27"/>
        </w:rPr>
        <w:t>1</w:t>
      </w:r>
      <w:r>
        <w:rPr>
          <w:spacing w:val="-10"/>
        </w:rPr>
        <w:t>：参与某项工作的人必须全程参与该项工作，且一个人在一天内</w:t>
      </w:r>
      <w:r>
        <w:rPr>
          <w:spacing w:val="-3"/>
        </w:rPr>
        <w:t>只能参与一项工作。</w:t>
      </w:r>
    </w:p>
    <w:p>
      <w:pPr>
        <w:pStyle w:val="5"/>
        <w:spacing w:before="1" w:line="336" w:lineRule="auto"/>
        <w:ind w:left="229" w:right="259" w:firstLine="559"/>
      </w:pPr>
      <w:r>
        <w:rPr>
          <w:spacing w:val="-22"/>
        </w:rPr>
        <w:t xml:space="preserve">条件 </w:t>
      </w:r>
      <w:r>
        <w:rPr>
          <w:spacing w:val="-13"/>
        </w:rPr>
        <w:t>2</w:t>
      </w:r>
      <w:r>
        <w:rPr>
          <w:spacing w:val="-9"/>
        </w:rPr>
        <w:t xml:space="preserve">：多项工作可以同时进行，但是乙流程必须在 </w:t>
      </w:r>
      <w:r>
        <w:t>A</w:t>
      </w:r>
      <w:r>
        <w:rPr>
          <w:spacing w:val="-24"/>
        </w:rPr>
        <w:t>、</w:t>
      </w:r>
      <w:r>
        <w:rPr>
          <w:spacing w:val="-4"/>
        </w:rPr>
        <w:t>B</w:t>
      </w:r>
      <w:r>
        <w:rPr>
          <w:spacing w:val="-24"/>
        </w:rPr>
        <w:t>、</w:t>
      </w:r>
      <w:r>
        <w:t>C</w:t>
      </w:r>
      <w:r>
        <w:rPr>
          <w:spacing w:val="-16"/>
        </w:rPr>
        <w:t xml:space="preserve"> 全部完成</w:t>
      </w:r>
      <w:r>
        <w:rPr>
          <w:spacing w:val="-9"/>
        </w:rPr>
        <w:t xml:space="preserve">后开始；丙流程必须在 </w:t>
      </w:r>
      <w:r>
        <w:t>D、E、F</w:t>
      </w:r>
      <w:r>
        <w:rPr>
          <w:spacing w:val="-1"/>
        </w:rPr>
        <w:t xml:space="preserve"> 和</w:t>
      </w:r>
      <w:r>
        <w:t>G</w:t>
      </w:r>
      <w:r>
        <w:rPr>
          <w:spacing w:val="-10"/>
        </w:rPr>
        <w:t xml:space="preserve"> 四项中至少三项完成后开始。</w:t>
      </w:r>
    </w:p>
    <w:p>
      <w:pPr>
        <w:pStyle w:val="13"/>
        <w:numPr>
          <w:ilvl w:val="0"/>
          <w:numId w:val="16"/>
        </w:numPr>
        <w:tabs>
          <w:tab w:val="left" w:pos="1210"/>
        </w:tabs>
        <w:spacing w:before="0" w:after="0" w:line="333" w:lineRule="auto"/>
        <w:ind w:left="229" w:right="264" w:firstLine="559"/>
        <w:jc w:val="left"/>
        <w:rPr>
          <w:sz w:val="28"/>
        </w:rPr>
      </w:pPr>
      <w:r>
        <w:rPr>
          <w:spacing w:val="-5"/>
          <w:sz w:val="28"/>
        </w:rPr>
        <w:t>如果每项工作只能由一个人独立完成，完成整个项目最少需要多少</w:t>
      </w:r>
      <w:r>
        <w:rPr>
          <w:sz w:val="28"/>
        </w:rPr>
        <w:t>天？</w:t>
      </w:r>
    </w:p>
    <w:p>
      <w:pPr>
        <w:pStyle w:val="5"/>
        <w:tabs>
          <w:tab w:val="left" w:pos="2748"/>
          <w:tab w:val="left" w:pos="4429"/>
          <w:tab w:val="left" w:pos="6110"/>
        </w:tabs>
        <w:spacing w:before="1"/>
        <w:ind w:left="788"/>
      </w:pPr>
      <w:r>
        <w:t>A．25</w:t>
      </w:r>
      <w:r>
        <w:tab/>
      </w:r>
      <w:r>
        <w:t>B．26</w:t>
      </w:r>
      <w:r>
        <w:tab/>
      </w:r>
      <w:r>
        <w:t>C．27</w:t>
      </w:r>
      <w:r>
        <w:tab/>
      </w:r>
      <w:r>
        <w:t>D．28</w:t>
      </w:r>
    </w:p>
    <w:p>
      <w:pPr>
        <w:pStyle w:val="5"/>
        <w:spacing w:before="140"/>
        <w:ind w:left="788"/>
      </w:pPr>
      <w:r>
        <w:t>答案：B</w:t>
      </w:r>
    </w:p>
    <w:p>
      <w:pPr>
        <w:pStyle w:val="13"/>
        <w:numPr>
          <w:ilvl w:val="0"/>
          <w:numId w:val="16"/>
        </w:numPr>
        <w:tabs>
          <w:tab w:val="left" w:pos="1210"/>
        </w:tabs>
        <w:spacing w:before="141" w:after="0" w:line="336" w:lineRule="auto"/>
        <w:ind w:left="229" w:right="263" w:firstLine="559"/>
        <w:jc w:val="left"/>
        <w:rPr>
          <w:sz w:val="28"/>
        </w:rPr>
      </w:pPr>
      <w:r>
        <w:rPr>
          <w:spacing w:val="-10"/>
          <w:sz w:val="28"/>
        </w:rPr>
        <w:t xml:space="preserve">如果单位安排 </w:t>
      </w:r>
      <w:r>
        <w:rPr>
          <w:sz w:val="28"/>
        </w:rPr>
        <w:t>3</w:t>
      </w:r>
      <w:r>
        <w:rPr>
          <w:spacing w:val="-11"/>
          <w:sz w:val="28"/>
        </w:rPr>
        <w:t xml:space="preserve"> 个人承担此项目，为使项目能最快完成，问乙流程</w:t>
      </w:r>
      <w:r>
        <w:rPr>
          <w:spacing w:val="-3"/>
          <w:sz w:val="28"/>
        </w:rPr>
        <w:t>中哪项工作应最后完成？</w:t>
      </w:r>
    </w:p>
    <w:p>
      <w:pPr>
        <w:pStyle w:val="5"/>
        <w:tabs>
          <w:tab w:val="left" w:pos="4429"/>
        </w:tabs>
        <w:spacing w:line="355" w:lineRule="exact"/>
        <w:ind w:left="788"/>
      </w:pPr>
      <w:r>
        <w:t>A．工</w:t>
      </w:r>
      <w:r>
        <w:rPr>
          <w:spacing w:val="69"/>
        </w:rPr>
        <w:t>作</w:t>
      </w:r>
      <w:r>
        <w:t>D</w:t>
      </w:r>
      <w:r>
        <w:tab/>
      </w:r>
      <w:r>
        <w:t>B．工作</w:t>
      </w:r>
      <w:r>
        <w:rPr>
          <w:spacing w:val="-69"/>
        </w:rPr>
        <w:t xml:space="preserve"> </w:t>
      </w:r>
      <w:r>
        <w:t>E</w:t>
      </w:r>
    </w:p>
    <w:p>
      <w:pPr>
        <w:pStyle w:val="5"/>
        <w:tabs>
          <w:tab w:val="left" w:pos="4429"/>
        </w:tabs>
        <w:spacing w:before="141"/>
        <w:ind w:left="788"/>
      </w:pPr>
      <w:r>
        <w:t>C．工</w:t>
      </w:r>
      <w:r>
        <w:rPr>
          <w:spacing w:val="69"/>
        </w:rPr>
        <w:t>作</w:t>
      </w:r>
      <w:r>
        <w:t>F</w:t>
      </w:r>
      <w:r>
        <w:tab/>
      </w:r>
      <w:r>
        <w:t>D．工作</w:t>
      </w:r>
      <w:r>
        <w:rPr>
          <w:spacing w:val="-69"/>
        </w:rPr>
        <w:t xml:space="preserve"> </w:t>
      </w:r>
      <w:r>
        <w:t>G</w:t>
      </w:r>
    </w:p>
    <w:p>
      <w:pPr>
        <w:pStyle w:val="5"/>
        <w:spacing w:before="142"/>
        <w:ind w:left="788"/>
      </w:pPr>
      <w:r>
        <w:t>答案：B</w:t>
      </w:r>
    </w:p>
    <w:p>
      <w:pPr>
        <w:pStyle w:val="3"/>
        <w:spacing w:before="5"/>
        <w:rPr>
          <w:rFonts w:hint="eastAsia" w:ascii="Microsoft JhengHei" w:eastAsia="Microsoft JhengHei"/>
        </w:rPr>
      </w:pPr>
      <w:r>
        <w:rPr>
          <w:rFonts w:hint="eastAsia" w:ascii="Microsoft JhengHei" w:eastAsia="Microsoft JhengHei"/>
        </w:rPr>
        <w:t>例题 3：</w:t>
      </w:r>
    </w:p>
    <w:p>
      <w:pPr>
        <w:pStyle w:val="5"/>
        <w:spacing w:before="143"/>
        <w:ind w:left="788"/>
      </w:pPr>
      <w:r>
        <w:t>根据以下资料回答问题：</w:t>
      </w:r>
    </w:p>
    <w:p>
      <w:pPr>
        <w:pStyle w:val="5"/>
        <w:spacing w:before="140" w:line="336" w:lineRule="auto"/>
        <w:ind w:left="788" w:right="4017"/>
      </w:pPr>
      <w:r>
        <w:t>实验名称：绿叶在光下制造有机物实验实验目的与要求：</w:t>
      </w:r>
    </w:p>
    <w:p>
      <w:pPr>
        <w:pStyle w:val="13"/>
        <w:numPr>
          <w:ilvl w:val="0"/>
          <w:numId w:val="17"/>
        </w:numPr>
        <w:tabs>
          <w:tab w:val="left" w:pos="1210"/>
        </w:tabs>
        <w:spacing w:before="0" w:after="0" w:line="355" w:lineRule="exact"/>
        <w:ind w:left="1209" w:right="0" w:hanging="422"/>
        <w:jc w:val="left"/>
        <w:rPr>
          <w:sz w:val="28"/>
        </w:rPr>
      </w:pPr>
      <w:r>
        <w:rPr>
          <w:spacing w:val="-3"/>
          <w:sz w:val="28"/>
        </w:rPr>
        <w:t>检验绿叶在光下制造的有机物是不是淀粉。</w:t>
      </w:r>
    </w:p>
    <w:p>
      <w:pPr>
        <w:pStyle w:val="13"/>
        <w:numPr>
          <w:ilvl w:val="0"/>
          <w:numId w:val="17"/>
        </w:numPr>
        <w:tabs>
          <w:tab w:val="left" w:pos="1210"/>
        </w:tabs>
        <w:spacing w:before="141" w:after="0" w:line="336" w:lineRule="auto"/>
        <w:ind w:left="788" w:right="2755" w:firstLine="0"/>
        <w:jc w:val="left"/>
        <w:rPr>
          <w:sz w:val="28"/>
        </w:rPr>
      </w:pPr>
      <w:r>
        <w:rPr>
          <w:spacing w:val="-4"/>
          <w:sz w:val="28"/>
        </w:rPr>
        <w:t>探究光照是不是制造有机物不可或缺的条件。</w:t>
      </w:r>
      <w:r>
        <w:rPr>
          <w:spacing w:val="-1"/>
          <w:sz w:val="28"/>
        </w:rPr>
        <w:t>实验步骤：</w:t>
      </w:r>
    </w:p>
    <w:p>
      <w:pPr>
        <w:pStyle w:val="5"/>
        <w:spacing w:line="333" w:lineRule="auto"/>
        <w:ind w:left="229" w:right="268" w:firstLine="559"/>
      </w:pPr>
      <w:r>
        <w:t>①把天竺葵叶片放在盛有酒精的小烧杯中，隔水加热，使叶片含有的叶绿素溶解到酒精中；</w:t>
      </w:r>
    </w:p>
    <w:p>
      <w:pPr>
        <w:pStyle w:val="5"/>
        <w:ind w:left="788"/>
      </w:pPr>
      <w:r>
        <w:t>②把天竺葵放在阳光下照射；</w:t>
      </w:r>
    </w:p>
    <w:p>
      <w:pPr>
        <w:spacing w:after="0"/>
        <w:sectPr>
          <w:pgSz w:w="11910" w:h="16840"/>
          <w:pgMar w:top="1400" w:right="980" w:bottom="1160" w:left="1360" w:header="0" w:footer="960" w:gutter="0"/>
        </w:sectPr>
      </w:pPr>
    </w:p>
    <w:p>
      <w:pPr>
        <w:pStyle w:val="5"/>
        <w:spacing w:before="41"/>
        <w:ind w:left="788"/>
      </w:pPr>
      <w:r>
        <w:t>③用黑纸片把天竺葵的上下两面遮盖起来；</w:t>
      </w:r>
    </w:p>
    <w:p>
      <w:pPr>
        <w:pStyle w:val="5"/>
        <w:spacing w:before="140"/>
        <w:ind w:left="788"/>
      </w:pPr>
      <w:r>
        <w:t>④把天竺葵放在黑暗处一昼夜；</w:t>
      </w:r>
    </w:p>
    <w:p>
      <w:pPr>
        <w:pStyle w:val="5"/>
        <w:spacing w:before="141"/>
        <w:ind w:left="788"/>
      </w:pPr>
      <w:r>
        <w:t>⑤把部分遮光的叶片摘下，去掉遮光的黑纸片；</w:t>
      </w:r>
    </w:p>
    <w:p>
      <w:pPr>
        <w:pStyle w:val="5"/>
        <w:tabs>
          <w:tab w:val="left" w:pos="4429"/>
        </w:tabs>
        <w:spacing w:before="143" w:line="333" w:lineRule="auto"/>
        <w:ind w:left="788" w:right="936"/>
      </w:pPr>
      <w:r>
        <w:t>⑥用清</w:t>
      </w:r>
      <w:r>
        <w:rPr>
          <w:spacing w:val="-3"/>
        </w:rPr>
        <w:t>水</w:t>
      </w:r>
      <w:r>
        <w:t>漂洗</w:t>
      </w:r>
      <w:r>
        <w:rPr>
          <w:spacing w:val="-3"/>
        </w:rPr>
        <w:t>叶片</w:t>
      </w:r>
      <w:r>
        <w:t>，再把</w:t>
      </w:r>
      <w:r>
        <w:rPr>
          <w:spacing w:val="-3"/>
        </w:rPr>
        <w:t>叶</w:t>
      </w:r>
      <w:r>
        <w:t>片放</w:t>
      </w:r>
      <w:r>
        <w:rPr>
          <w:spacing w:val="-3"/>
        </w:rPr>
        <w:t>到培</w:t>
      </w:r>
      <w:r>
        <w:t>养皿中</w:t>
      </w:r>
      <w:r>
        <w:rPr>
          <w:spacing w:val="-3"/>
        </w:rPr>
        <w:t>，</w:t>
      </w:r>
      <w:r>
        <w:t>向叶</w:t>
      </w:r>
      <w:r>
        <w:rPr>
          <w:spacing w:val="-3"/>
        </w:rPr>
        <w:t>片滴</w:t>
      </w:r>
      <w:r>
        <w:t>加碘酒</w:t>
      </w:r>
      <w:r>
        <w:rPr>
          <w:spacing w:val="-14"/>
        </w:rPr>
        <w:t>。</w:t>
      </w:r>
      <w:r>
        <w:t>1．材料中</w:t>
      </w:r>
      <w:r>
        <w:rPr>
          <w:spacing w:val="-3"/>
        </w:rPr>
        <w:t>的</w:t>
      </w:r>
      <w:r>
        <w:t>实验</w:t>
      </w:r>
      <w:r>
        <w:rPr>
          <w:spacing w:val="-3"/>
        </w:rPr>
        <w:t>步</w:t>
      </w:r>
      <w:r>
        <w:t>骤顺序</w:t>
      </w:r>
      <w:r>
        <w:rPr>
          <w:spacing w:val="-3"/>
        </w:rPr>
        <w:t>是</w:t>
      </w:r>
      <w:r>
        <w:t>错误</w:t>
      </w:r>
      <w:r>
        <w:rPr>
          <w:spacing w:val="-3"/>
        </w:rPr>
        <w:t>的，</w:t>
      </w:r>
      <w:r>
        <w:t>其正确</w:t>
      </w:r>
      <w:r>
        <w:rPr>
          <w:spacing w:val="-3"/>
        </w:rPr>
        <w:t>的</w:t>
      </w:r>
      <w:r>
        <w:t>顺序</w:t>
      </w:r>
      <w:r>
        <w:rPr>
          <w:spacing w:val="-3"/>
        </w:rPr>
        <w:t>应为</w:t>
      </w:r>
      <w:r>
        <w:t>： A．④②③①⑤⑥</w:t>
      </w:r>
      <w:r>
        <w:tab/>
      </w:r>
      <w:r>
        <w:t>B．④③②⑤①⑥</w:t>
      </w:r>
    </w:p>
    <w:p>
      <w:pPr>
        <w:pStyle w:val="5"/>
        <w:tabs>
          <w:tab w:val="left" w:pos="4429"/>
        </w:tabs>
        <w:spacing w:before="4" w:line="333" w:lineRule="auto"/>
        <w:ind w:left="788" w:right="3032"/>
      </w:pPr>
      <w:r>
        <w:t>C．②③④⑤①⑥</w:t>
      </w:r>
      <w:r>
        <w:tab/>
      </w:r>
      <w:r>
        <w:rPr>
          <w:spacing w:val="-3"/>
        </w:rPr>
        <w:t xml:space="preserve">D．②④③⑤⑥① </w:t>
      </w:r>
      <w:r>
        <w:t>答案：B</w:t>
      </w:r>
    </w:p>
    <w:p>
      <w:pPr>
        <w:pStyle w:val="5"/>
        <w:spacing w:before="1" w:line="336" w:lineRule="auto"/>
        <w:ind w:left="229" w:right="213" w:firstLine="559"/>
      </w:pPr>
      <w:r>
        <w:t>2．要想通过实验现象得出“绿叶在光照下产生淀粉”这一结论，需要基于以下哪一假设？</w:t>
      </w:r>
    </w:p>
    <w:p>
      <w:pPr>
        <w:pStyle w:val="5"/>
        <w:spacing w:line="333" w:lineRule="auto"/>
        <w:ind w:left="788" w:right="2193"/>
      </w:pPr>
      <w:r>
        <w:t>A</w:t>
      </w:r>
      <w:r>
        <w:rPr>
          <w:spacing w:val="-3"/>
        </w:rPr>
        <w:t>．淀粉与碘酒混合前后有明显的现象发生        B</w:t>
      </w:r>
      <w:r>
        <w:rPr>
          <w:spacing w:val="-4"/>
        </w:rPr>
        <w:t>．叶片中的叶绿素溶解在酒精中时有明显的现象发生</w:t>
      </w:r>
      <w:r>
        <w:t>C</w:t>
      </w:r>
      <w:r>
        <w:rPr>
          <w:spacing w:val="-3"/>
        </w:rPr>
        <w:t>．遮盖叶片的黑纸片完全不透光</w:t>
      </w:r>
    </w:p>
    <w:p>
      <w:pPr>
        <w:pStyle w:val="5"/>
        <w:spacing w:before="1" w:line="333" w:lineRule="auto"/>
        <w:ind w:left="788" w:right="3595"/>
      </w:pPr>
      <w:r>
        <w:t>D．实验所处环境温度和湿度保持基本恒定答案：A</w:t>
      </w:r>
    </w:p>
    <w:p>
      <w:pPr>
        <w:pStyle w:val="5"/>
        <w:spacing w:before="4"/>
        <w:rPr>
          <w:sz w:val="35"/>
        </w:rPr>
      </w:pPr>
    </w:p>
    <w:p>
      <w:pPr>
        <w:pStyle w:val="4"/>
        <w:numPr>
          <w:ilvl w:val="2"/>
          <w:numId w:val="14"/>
        </w:numPr>
        <w:tabs>
          <w:tab w:val="left" w:pos="1349"/>
          <w:tab w:val="left" w:pos="1350"/>
        </w:tabs>
        <w:spacing w:before="1" w:after="0" w:line="240" w:lineRule="auto"/>
        <w:ind w:left="1350" w:right="0" w:hanging="1121"/>
        <w:jc w:val="left"/>
        <w:rPr>
          <w:rFonts w:hint="eastAsia" w:ascii="黑体" w:eastAsia="黑体"/>
        </w:rPr>
      </w:pPr>
      <w:bookmarkStart w:id="33" w:name="_bookmark17"/>
      <w:bookmarkEnd w:id="33"/>
      <w:bookmarkStart w:id="34" w:name="_bookmark17"/>
      <w:bookmarkEnd w:id="34"/>
      <w:r>
        <w:rPr>
          <w:rFonts w:hint="eastAsia" w:ascii="黑体" w:eastAsia="黑体"/>
        </w:rPr>
        <w:t>《综合应用能力（C</w:t>
      </w:r>
      <w:r>
        <w:rPr>
          <w:rFonts w:hint="eastAsia" w:ascii="黑体" w:eastAsia="黑体"/>
          <w:spacing w:val="-41"/>
        </w:rPr>
        <w:t xml:space="preserve"> 类</w:t>
      </w:r>
      <w:r>
        <w:rPr>
          <w:rFonts w:hint="eastAsia" w:ascii="黑体" w:eastAsia="黑体"/>
          <w:spacing w:val="-159"/>
        </w:rPr>
        <w:t>）</w:t>
      </w:r>
      <w:r>
        <w:rPr>
          <w:rFonts w:hint="eastAsia" w:ascii="黑体" w:eastAsia="黑体"/>
        </w:rPr>
        <w:t>》</w:t>
      </w:r>
    </w:p>
    <w:p>
      <w:pPr>
        <w:pStyle w:val="5"/>
        <w:rPr>
          <w:rFonts w:ascii="黑体"/>
          <w:sz w:val="32"/>
        </w:rPr>
      </w:pPr>
    </w:p>
    <w:p>
      <w:pPr>
        <w:pStyle w:val="5"/>
        <w:spacing w:before="9"/>
        <w:rPr>
          <w:rFonts w:ascii="黑体"/>
          <w:sz w:val="36"/>
        </w:rPr>
      </w:pPr>
    </w:p>
    <w:p>
      <w:pPr>
        <w:pStyle w:val="13"/>
        <w:numPr>
          <w:ilvl w:val="3"/>
          <w:numId w:val="14"/>
        </w:numPr>
        <w:tabs>
          <w:tab w:val="left" w:pos="1681"/>
          <w:tab w:val="left" w:pos="1682"/>
        </w:tabs>
        <w:spacing w:before="1" w:after="0" w:line="240" w:lineRule="auto"/>
        <w:ind w:left="1681" w:right="0" w:hanging="1453"/>
        <w:jc w:val="left"/>
        <w:rPr>
          <w:b/>
          <w:sz w:val="32"/>
        </w:rPr>
      </w:pPr>
      <w:r>
        <w:rPr>
          <w:b/>
          <w:sz w:val="32"/>
        </w:rPr>
        <w:t>考试性质和目标</w:t>
      </w:r>
    </w:p>
    <w:p>
      <w:pPr>
        <w:pStyle w:val="5"/>
        <w:rPr>
          <w:b/>
          <w:sz w:val="32"/>
        </w:rPr>
      </w:pPr>
    </w:p>
    <w:p>
      <w:pPr>
        <w:spacing w:before="281" w:line="321" w:lineRule="auto"/>
        <w:ind w:left="229" w:right="106" w:firstLine="640"/>
        <w:jc w:val="both"/>
        <w:rPr>
          <w:sz w:val="32"/>
        </w:rPr>
      </w:pPr>
      <w:r>
        <w:rPr>
          <w:sz w:val="32"/>
        </w:rPr>
        <w:t>《综合应用能力（C</w:t>
      </w:r>
      <w:r>
        <w:rPr>
          <w:spacing w:val="-26"/>
          <w:sz w:val="32"/>
        </w:rPr>
        <w:t xml:space="preserve"> 类</w:t>
      </w:r>
      <w:r>
        <w:rPr>
          <w:spacing w:val="-159"/>
          <w:sz w:val="32"/>
        </w:rPr>
        <w:t>）</w:t>
      </w:r>
      <w:r>
        <w:rPr>
          <w:sz w:val="32"/>
        </w:rPr>
        <w:t>》是针对事业单位自然科学类专业技</w:t>
      </w:r>
      <w:r>
        <w:rPr>
          <w:spacing w:val="3"/>
          <w:sz w:val="32"/>
        </w:rPr>
        <w:t>术岗位公开招聘工作人员而设置的考试科目，旨在测查应试人员</w:t>
      </w:r>
      <w:r>
        <w:rPr>
          <w:spacing w:val="-3"/>
          <w:sz w:val="32"/>
        </w:rPr>
        <w:t>综合运用相关知识和技能发现问题、分析问题、解决问题的能力。</w:t>
      </w:r>
    </w:p>
    <w:p>
      <w:pPr>
        <w:spacing w:after="0" w:line="321" w:lineRule="auto"/>
        <w:jc w:val="both"/>
        <w:rPr>
          <w:sz w:val="32"/>
        </w:rPr>
        <w:sectPr>
          <w:pgSz w:w="11910" w:h="16840"/>
          <w:pgMar w:top="1480" w:right="980" w:bottom="1160" w:left="1360" w:header="0" w:footer="960" w:gutter="0"/>
        </w:sectPr>
      </w:pPr>
    </w:p>
    <w:p>
      <w:pPr>
        <w:pStyle w:val="13"/>
        <w:numPr>
          <w:ilvl w:val="3"/>
          <w:numId w:val="14"/>
        </w:numPr>
        <w:tabs>
          <w:tab w:val="left" w:pos="1681"/>
          <w:tab w:val="left" w:pos="1682"/>
        </w:tabs>
        <w:spacing w:before="129" w:after="0" w:line="240" w:lineRule="auto"/>
        <w:ind w:left="1681" w:right="0" w:hanging="1453"/>
        <w:jc w:val="left"/>
        <w:rPr>
          <w:b/>
          <w:sz w:val="32"/>
        </w:rPr>
      </w:pPr>
      <w:r>
        <w:rPr>
          <w:b/>
          <w:sz w:val="32"/>
        </w:rPr>
        <w:t>考试内容和测评要素</w:t>
      </w:r>
    </w:p>
    <w:p>
      <w:pPr>
        <w:pStyle w:val="5"/>
        <w:rPr>
          <w:b/>
          <w:sz w:val="32"/>
        </w:rPr>
      </w:pPr>
    </w:p>
    <w:p>
      <w:pPr>
        <w:spacing w:before="284" w:line="321" w:lineRule="auto"/>
        <w:ind w:left="229" w:right="273" w:firstLine="640"/>
        <w:jc w:val="left"/>
        <w:rPr>
          <w:sz w:val="32"/>
        </w:rPr>
      </w:pPr>
      <w:r>
        <w:rPr>
          <w:spacing w:val="3"/>
          <w:w w:val="95"/>
          <w:sz w:val="32"/>
        </w:rPr>
        <w:t xml:space="preserve">主要测查应试人员的阅读理解能力、逻辑思维能力、数据加 </w:t>
      </w:r>
      <w:r>
        <w:rPr>
          <w:spacing w:val="3"/>
          <w:sz w:val="32"/>
        </w:rPr>
        <w:t>工能力、文字表达能力。</w:t>
      </w:r>
    </w:p>
    <w:p>
      <w:pPr>
        <w:spacing w:before="0" w:line="321" w:lineRule="auto"/>
        <w:ind w:left="229" w:right="273" w:firstLine="640"/>
        <w:jc w:val="left"/>
        <w:rPr>
          <w:sz w:val="32"/>
        </w:rPr>
      </w:pPr>
      <w:r>
        <w:rPr>
          <w:spacing w:val="3"/>
          <w:w w:val="95"/>
          <w:sz w:val="32"/>
        </w:rPr>
        <w:t xml:space="preserve">阅读理解能力：能够把握自然科学文献中的数据、事实和观 </w:t>
      </w:r>
      <w:r>
        <w:rPr>
          <w:spacing w:val="3"/>
          <w:sz w:val="32"/>
        </w:rPr>
        <w:t>点，全面准确领会材料含义。</w:t>
      </w:r>
    </w:p>
    <w:p>
      <w:pPr>
        <w:spacing w:before="4" w:line="321" w:lineRule="auto"/>
        <w:ind w:left="229" w:right="43" w:firstLine="640"/>
        <w:jc w:val="left"/>
        <w:rPr>
          <w:sz w:val="32"/>
        </w:rPr>
      </w:pPr>
      <w:r>
        <w:rPr>
          <w:sz w:val="32"/>
        </w:rPr>
        <w:t>逻辑思维能力：能够运用逻辑方法，对自然科学领域的现象、数据、问题和观点等进行分析、判断、推理和论证。</w:t>
      </w:r>
    </w:p>
    <w:p>
      <w:pPr>
        <w:spacing w:before="0" w:line="321" w:lineRule="auto"/>
        <w:ind w:left="229" w:right="273" w:firstLine="640"/>
        <w:jc w:val="left"/>
        <w:rPr>
          <w:sz w:val="32"/>
        </w:rPr>
      </w:pPr>
      <w:r>
        <w:rPr>
          <w:spacing w:val="3"/>
          <w:w w:val="95"/>
          <w:sz w:val="32"/>
        </w:rPr>
        <w:t xml:space="preserve">数据加工能力：能够运用科学的方法，对信息和数据进行识 </w:t>
      </w:r>
      <w:r>
        <w:rPr>
          <w:spacing w:val="3"/>
          <w:sz w:val="32"/>
        </w:rPr>
        <w:t>别、收集、分析和评价，并将数据处理结果用于解决实际问题。</w:t>
      </w:r>
    </w:p>
    <w:p>
      <w:pPr>
        <w:spacing w:before="0" w:line="321" w:lineRule="auto"/>
        <w:ind w:left="229" w:right="266" w:firstLine="640"/>
        <w:jc w:val="left"/>
        <w:rPr>
          <w:sz w:val="32"/>
        </w:rPr>
      </w:pPr>
      <w:r>
        <w:rPr>
          <w:spacing w:val="3"/>
          <w:w w:val="95"/>
          <w:sz w:val="32"/>
        </w:rPr>
        <w:t xml:space="preserve">文字表达能力：能够运用文字、数据、图表等准确清晰地陈 </w:t>
      </w:r>
      <w:r>
        <w:rPr>
          <w:spacing w:val="3"/>
          <w:sz w:val="32"/>
        </w:rPr>
        <w:t>述意见、论证观点、表达思想。</w:t>
      </w:r>
    </w:p>
    <w:p>
      <w:pPr>
        <w:pStyle w:val="5"/>
        <w:spacing w:before="4"/>
        <w:rPr>
          <w:sz w:val="35"/>
        </w:rPr>
      </w:pPr>
    </w:p>
    <w:p>
      <w:pPr>
        <w:pStyle w:val="13"/>
        <w:numPr>
          <w:ilvl w:val="3"/>
          <w:numId w:val="14"/>
        </w:numPr>
        <w:tabs>
          <w:tab w:val="left" w:pos="1681"/>
          <w:tab w:val="left" w:pos="1682"/>
        </w:tabs>
        <w:spacing w:before="0" w:after="0" w:line="240" w:lineRule="auto"/>
        <w:ind w:left="1681" w:right="0" w:hanging="1453"/>
        <w:jc w:val="left"/>
        <w:rPr>
          <w:b/>
          <w:sz w:val="32"/>
        </w:rPr>
      </w:pPr>
      <w:r>
        <w:rPr>
          <w:b/>
          <w:sz w:val="32"/>
        </w:rPr>
        <w:t>试卷结构</w:t>
      </w:r>
    </w:p>
    <w:p>
      <w:pPr>
        <w:pStyle w:val="5"/>
        <w:rPr>
          <w:b/>
          <w:sz w:val="32"/>
        </w:rPr>
      </w:pPr>
    </w:p>
    <w:p>
      <w:pPr>
        <w:spacing w:before="282" w:line="321" w:lineRule="auto"/>
        <w:ind w:left="229" w:right="265" w:firstLine="640"/>
        <w:jc w:val="both"/>
        <w:rPr>
          <w:sz w:val="32"/>
        </w:rPr>
      </w:pPr>
      <w:r>
        <w:rPr>
          <w:spacing w:val="3"/>
          <w:w w:val="95"/>
          <w:sz w:val="32"/>
        </w:rPr>
        <w:t xml:space="preserve">试卷以主观性试题为主，主要题型包括科技文献阅读题、论 证评价题、科技实务题、材料作文题等。每次考试从上述题型中 </w:t>
      </w:r>
      <w:r>
        <w:rPr>
          <w:spacing w:val="3"/>
          <w:sz w:val="32"/>
        </w:rPr>
        <w:t>组合选用。</w:t>
      </w:r>
    </w:p>
    <w:p>
      <w:pPr>
        <w:spacing w:after="0" w:line="321" w:lineRule="auto"/>
        <w:jc w:val="both"/>
        <w:rPr>
          <w:sz w:val="32"/>
        </w:rPr>
        <w:sectPr>
          <w:pgSz w:w="11910" w:h="16840"/>
          <w:pgMar w:top="1580" w:right="980" w:bottom="1160" w:left="1360" w:header="0" w:footer="960" w:gutter="0"/>
        </w:sectPr>
      </w:pPr>
    </w:p>
    <w:p>
      <w:pPr>
        <w:pStyle w:val="5"/>
        <w:spacing w:before="3"/>
        <w:rPr>
          <w:sz w:val="26"/>
        </w:rPr>
      </w:pPr>
    </w:p>
    <w:p>
      <w:pPr>
        <w:pStyle w:val="4"/>
        <w:numPr>
          <w:ilvl w:val="1"/>
          <w:numId w:val="14"/>
        </w:numPr>
        <w:tabs>
          <w:tab w:val="left" w:pos="1030"/>
          <w:tab w:val="left" w:pos="1031"/>
        </w:tabs>
        <w:spacing w:before="54" w:after="0" w:line="240" w:lineRule="auto"/>
        <w:ind w:left="1030" w:right="0" w:hanging="802"/>
        <w:jc w:val="left"/>
        <w:rPr>
          <w:rFonts w:hint="eastAsia" w:ascii="黑体" w:eastAsia="黑体"/>
        </w:rPr>
      </w:pPr>
      <w:bookmarkStart w:id="35" w:name="_bookmark18"/>
      <w:bookmarkEnd w:id="35"/>
      <w:bookmarkStart w:id="36" w:name="_bookmark18"/>
      <w:bookmarkEnd w:id="36"/>
      <w:r>
        <w:rPr>
          <w:rFonts w:hint="eastAsia" w:ascii="黑体" w:eastAsia="黑体"/>
        </w:rPr>
        <w:t>中小学教师类（D</w:t>
      </w:r>
      <w:r>
        <w:rPr>
          <w:rFonts w:hint="eastAsia" w:ascii="黑体" w:eastAsia="黑体"/>
          <w:spacing w:val="-41"/>
        </w:rPr>
        <w:t xml:space="preserve"> 类</w:t>
      </w:r>
      <w:r>
        <w:rPr>
          <w:rFonts w:hint="eastAsia" w:ascii="黑体" w:eastAsia="黑体"/>
        </w:rPr>
        <w:t>）</w:t>
      </w:r>
    </w:p>
    <w:p>
      <w:pPr>
        <w:pStyle w:val="5"/>
        <w:rPr>
          <w:rFonts w:ascii="黑体"/>
          <w:sz w:val="32"/>
        </w:rPr>
      </w:pPr>
    </w:p>
    <w:p>
      <w:pPr>
        <w:pStyle w:val="5"/>
        <w:spacing w:before="10"/>
        <w:rPr>
          <w:rFonts w:ascii="黑体"/>
          <w:sz w:val="36"/>
        </w:rPr>
      </w:pPr>
    </w:p>
    <w:p>
      <w:pPr>
        <w:pStyle w:val="4"/>
        <w:numPr>
          <w:ilvl w:val="2"/>
          <w:numId w:val="14"/>
        </w:numPr>
        <w:tabs>
          <w:tab w:val="left" w:pos="1349"/>
          <w:tab w:val="left" w:pos="1350"/>
        </w:tabs>
        <w:spacing w:before="0" w:after="0" w:line="240" w:lineRule="auto"/>
        <w:ind w:left="1350" w:right="0" w:hanging="1121"/>
        <w:jc w:val="left"/>
        <w:rPr>
          <w:rFonts w:hint="eastAsia" w:ascii="黑体" w:eastAsia="黑体"/>
        </w:rPr>
      </w:pPr>
      <w:bookmarkStart w:id="37" w:name="_bookmark19"/>
      <w:bookmarkEnd w:id="37"/>
      <w:bookmarkStart w:id="38" w:name="_bookmark19"/>
      <w:bookmarkEnd w:id="38"/>
      <w:r>
        <w:rPr>
          <w:rFonts w:hint="eastAsia" w:ascii="黑体" w:eastAsia="黑体"/>
        </w:rPr>
        <w:t>《职业能力倾向测验（D</w:t>
      </w:r>
      <w:r>
        <w:rPr>
          <w:rFonts w:hint="eastAsia" w:ascii="黑体" w:eastAsia="黑体"/>
          <w:spacing w:val="-41"/>
        </w:rPr>
        <w:t xml:space="preserve"> 类</w:t>
      </w:r>
      <w:r>
        <w:rPr>
          <w:rFonts w:hint="eastAsia" w:ascii="黑体" w:eastAsia="黑体"/>
          <w:spacing w:val="-161"/>
        </w:rPr>
        <w:t>）</w:t>
      </w:r>
      <w:r>
        <w:rPr>
          <w:rFonts w:hint="eastAsia" w:ascii="黑体" w:eastAsia="黑体"/>
        </w:rPr>
        <w:t>》</w:t>
      </w:r>
    </w:p>
    <w:p>
      <w:pPr>
        <w:pStyle w:val="5"/>
        <w:rPr>
          <w:rFonts w:ascii="黑体"/>
          <w:sz w:val="32"/>
        </w:rPr>
      </w:pPr>
    </w:p>
    <w:p>
      <w:pPr>
        <w:pStyle w:val="5"/>
        <w:spacing w:before="10"/>
        <w:rPr>
          <w:rFonts w:ascii="黑体"/>
          <w:sz w:val="36"/>
        </w:rPr>
      </w:pPr>
    </w:p>
    <w:p>
      <w:pPr>
        <w:pStyle w:val="13"/>
        <w:numPr>
          <w:ilvl w:val="3"/>
          <w:numId w:val="14"/>
        </w:numPr>
        <w:tabs>
          <w:tab w:val="left" w:pos="1681"/>
          <w:tab w:val="left" w:pos="1682"/>
        </w:tabs>
        <w:spacing w:before="0" w:after="0" w:line="240" w:lineRule="auto"/>
        <w:ind w:left="1681" w:right="0" w:hanging="1453"/>
        <w:jc w:val="left"/>
        <w:rPr>
          <w:b/>
          <w:sz w:val="32"/>
        </w:rPr>
      </w:pPr>
      <w:r>
        <w:rPr>
          <w:b/>
          <w:sz w:val="32"/>
        </w:rPr>
        <w:t>考试性质和目标</w:t>
      </w:r>
    </w:p>
    <w:p>
      <w:pPr>
        <w:pStyle w:val="5"/>
        <w:rPr>
          <w:b/>
          <w:sz w:val="32"/>
        </w:rPr>
      </w:pPr>
    </w:p>
    <w:p>
      <w:pPr>
        <w:pStyle w:val="5"/>
        <w:spacing w:before="6"/>
        <w:rPr>
          <w:b/>
          <w:sz w:val="27"/>
        </w:rPr>
      </w:pPr>
    </w:p>
    <w:p>
      <w:pPr>
        <w:spacing w:before="0" w:line="374" w:lineRule="auto"/>
        <w:ind w:left="229" w:right="262" w:firstLine="640"/>
        <w:jc w:val="both"/>
        <w:rPr>
          <w:sz w:val="32"/>
        </w:rPr>
      </w:pPr>
      <w:r>
        <w:rPr>
          <w:sz w:val="32"/>
        </w:rPr>
        <w:t>《职业能力倾向测验（D</w:t>
      </w:r>
      <w:r>
        <w:rPr>
          <w:spacing w:val="-26"/>
          <w:sz w:val="32"/>
        </w:rPr>
        <w:t xml:space="preserve"> 类</w:t>
      </w:r>
      <w:r>
        <w:rPr>
          <w:spacing w:val="-161"/>
          <w:sz w:val="32"/>
        </w:rPr>
        <w:t>）</w:t>
      </w:r>
      <w:r>
        <w:rPr>
          <w:spacing w:val="-1"/>
          <w:sz w:val="32"/>
        </w:rPr>
        <w:t>》是针对中小学和中专等教育机</w:t>
      </w:r>
      <w:r>
        <w:rPr>
          <w:spacing w:val="3"/>
          <w:w w:val="95"/>
          <w:sz w:val="32"/>
        </w:rPr>
        <w:t xml:space="preserve">构的教师岗位公开招聘工作人员而设置的考试科目，主要测查与 中小学教师职业密切相关的、适合通过客观化纸笔测验方式进行 考查的基本素质和能力要素，包括常识判断、言语理解与表达、 </w:t>
      </w:r>
      <w:r>
        <w:rPr>
          <w:spacing w:val="3"/>
          <w:sz w:val="32"/>
        </w:rPr>
        <w:t>判断推理、数量分析、策略选择等部分。</w:t>
      </w:r>
    </w:p>
    <w:p>
      <w:pPr>
        <w:pStyle w:val="5"/>
        <w:spacing w:before="12"/>
        <w:rPr>
          <w:sz w:val="29"/>
        </w:rPr>
      </w:pPr>
    </w:p>
    <w:p>
      <w:pPr>
        <w:pStyle w:val="13"/>
        <w:numPr>
          <w:ilvl w:val="3"/>
          <w:numId w:val="14"/>
        </w:numPr>
        <w:tabs>
          <w:tab w:val="left" w:pos="1681"/>
          <w:tab w:val="left" w:pos="1682"/>
        </w:tabs>
        <w:spacing w:before="0" w:after="0" w:line="240" w:lineRule="auto"/>
        <w:ind w:left="1681" w:right="0" w:hanging="1453"/>
        <w:jc w:val="left"/>
        <w:rPr>
          <w:b/>
          <w:sz w:val="32"/>
        </w:rPr>
      </w:pPr>
      <w:r>
        <w:rPr>
          <w:b/>
          <w:sz w:val="32"/>
        </w:rPr>
        <w:t>考试内容与题型介绍</w:t>
      </w:r>
    </w:p>
    <w:p>
      <w:pPr>
        <w:pStyle w:val="5"/>
        <w:spacing w:before="7"/>
        <w:rPr>
          <w:b/>
          <w:sz w:val="43"/>
        </w:rPr>
      </w:pPr>
    </w:p>
    <w:p>
      <w:pPr>
        <w:spacing w:before="0"/>
        <w:ind w:left="872" w:right="0" w:firstLine="0"/>
        <w:jc w:val="left"/>
        <w:rPr>
          <w:rFonts w:hint="eastAsia" w:ascii="微软雅黑" w:hAnsi="微软雅黑" w:eastAsia="微软雅黑"/>
          <w:b/>
          <w:sz w:val="32"/>
        </w:rPr>
      </w:pPr>
      <w:r>
        <w:rPr>
          <w:rFonts w:hint="eastAsia" w:ascii="微软雅黑" w:hAnsi="微软雅黑" w:eastAsia="微软雅黑"/>
          <w:b/>
          <w:sz w:val="32"/>
        </w:rPr>
        <w:t>⑴常识判断</w:t>
      </w:r>
    </w:p>
    <w:p>
      <w:pPr>
        <w:spacing w:before="108" w:line="348" w:lineRule="auto"/>
        <w:ind w:left="229" w:right="265" w:firstLine="640"/>
        <w:jc w:val="both"/>
        <w:rPr>
          <w:sz w:val="32"/>
        </w:rPr>
      </w:pPr>
      <w:r>
        <w:rPr>
          <w:spacing w:val="3"/>
          <w:w w:val="95"/>
          <w:sz w:val="32"/>
        </w:rPr>
        <w:t xml:space="preserve">主要测查应试人员是否具备从事教育工作所需要的基本知识 以及运用这些知识进行分析判断的基本能力，是否具有广博的知 识面，主要涉及教育、文化、历史、政治、自然、经济、法律等 </w:t>
      </w:r>
      <w:r>
        <w:rPr>
          <w:spacing w:val="3"/>
          <w:sz w:val="32"/>
        </w:rPr>
        <w:t>方面。</w:t>
      </w:r>
    </w:p>
    <w:p>
      <w:pPr>
        <w:spacing w:before="0" w:line="486" w:lineRule="exact"/>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tabs>
          <w:tab w:val="left" w:pos="7228"/>
        </w:tabs>
        <w:spacing w:before="140"/>
        <w:ind w:left="788"/>
      </w:pPr>
      <w:r>
        <w:t>教育上</w:t>
      </w:r>
      <w:r>
        <w:rPr>
          <w:spacing w:val="-3"/>
        </w:rPr>
        <w:t>的</w:t>
      </w:r>
      <w:r>
        <w:t>“拔</w:t>
      </w:r>
      <w:r>
        <w:rPr>
          <w:spacing w:val="-3"/>
        </w:rPr>
        <w:t>苗助</w:t>
      </w:r>
      <w:r>
        <w:t>长”违</w:t>
      </w:r>
      <w:r>
        <w:rPr>
          <w:spacing w:val="-3"/>
        </w:rPr>
        <w:t>背</w:t>
      </w:r>
      <w:r>
        <w:t>了个</w:t>
      </w:r>
      <w:r>
        <w:rPr>
          <w:spacing w:val="-3"/>
        </w:rPr>
        <w:t>体身</w:t>
      </w:r>
      <w:r>
        <w:t>心发展</w:t>
      </w:r>
      <w:r>
        <w:rPr>
          <w:spacing w:val="-3"/>
        </w:rPr>
        <w:t>的</w:t>
      </w:r>
      <w:r>
        <w:t>（</w:t>
      </w:r>
      <w:r>
        <w:tab/>
      </w:r>
      <w:r>
        <w:rPr>
          <w:spacing w:val="-3"/>
        </w:rPr>
        <w:t>）</w:t>
      </w:r>
      <w:r>
        <w:t>规律。</w:t>
      </w:r>
    </w:p>
    <w:p>
      <w:pPr>
        <w:pStyle w:val="5"/>
        <w:tabs>
          <w:tab w:val="left" w:pos="4429"/>
        </w:tabs>
        <w:spacing w:before="234"/>
        <w:ind w:left="788"/>
      </w:pPr>
      <w:r>
        <w:t>A．互补性</w:t>
      </w:r>
      <w:r>
        <w:tab/>
      </w:r>
      <w:r>
        <w:t>B．共同性</w:t>
      </w:r>
    </w:p>
    <w:p>
      <w:pPr>
        <w:spacing w:after="0"/>
        <w:sectPr>
          <w:pgSz w:w="11910" w:h="16840"/>
          <w:pgMar w:top="1580" w:right="980" w:bottom="1160" w:left="1360" w:header="0" w:footer="960" w:gutter="0"/>
        </w:sectPr>
      </w:pPr>
    </w:p>
    <w:p>
      <w:pPr>
        <w:pStyle w:val="5"/>
        <w:tabs>
          <w:tab w:val="left" w:pos="4429"/>
        </w:tabs>
        <w:spacing w:before="39" w:line="398" w:lineRule="auto"/>
        <w:ind w:left="788" w:right="3872"/>
      </w:pPr>
      <w:r>
        <w:t>C．顺序性</w:t>
      </w:r>
      <w:r>
        <w:tab/>
      </w:r>
      <w:r>
        <w:t>D．差异</w:t>
      </w:r>
      <w:r>
        <w:rPr>
          <w:spacing w:val="-17"/>
        </w:rPr>
        <w:t>性</w:t>
      </w:r>
      <w:r>
        <w:t>答案：C</w:t>
      </w:r>
    </w:p>
    <w:p>
      <w:pPr>
        <w:pStyle w:val="3"/>
        <w:spacing w:line="497" w:lineRule="exact"/>
        <w:ind w:left="872"/>
      </w:pPr>
      <w:r>
        <w:t>⑵言语理解与表达</w:t>
      </w:r>
    </w:p>
    <w:p>
      <w:pPr>
        <w:pStyle w:val="4"/>
        <w:spacing w:before="54" w:line="316" w:lineRule="auto"/>
        <w:ind w:right="264"/>
        <w:jc w:val="both"/>
      </w:pPr>
      <w:r>
        <w:rPr>
          <w:spacing w:val="3"/>
          <w:w w:val="95"/>
        </w:rPr>
        <w:t xml:space="preserve">主要测查应试人员迅速准确地理解和把握语言文字内涵、运 用语言文字进行思考和交流的能力，包括查找主要信息及重要细 节；正确理解指定词语、语句的含义；概括归纳主题、主旨；判 断新组成的语句与阅读内容原意是否一致；根据阅读内容合理推 断隐含信息；判断作者的态度、意图、倾向、目的；准确、得体 </w:t>
      </w:r>
      <w:r>
        <w:rPr>
          <w:spacing w:val="3"/>
        </w:rPr>
        <w:t>地遣词用字、表达观点。</w:t>
      </w:r>
    </w:p>
    <w:p>
      <w:pPr>
        <w:spacing w:before="0" w:line="455" w:lineRule="exact"/>
        <w:ind w:left="229" w:right="0" w:firstLine="0"/>
        <w:jc w:val="left"/>
        <w:rPr>
          <w:rFonts w:hint="eastAsia" w:ascii="Microsoft JhengHei" w:eastAsia="Microsoft JhengHei"/>
          <w:b/>
          <w:sz w:val="32"/>
        </w:rPr>
      </w:pPr>
      <w:r>
        <w:rPr>
          <w:rFonts w:hint="eastAsia" w:ascii="Microsoft JhengHei" w:eastAsia="Microsoft JhengHei"/>
          <w:b/>
          <w:sz w:val="32"/>
        </w:rPr>
        <w:t>例题 1：</w:t>
      </w:r>
    </w:p>
    <w:p>
      <w:pPr>
        <w:pStyle w:val="5"/>
        <w:spacing w:before="78" w:line="280" w:lineRule="auto"/>
        <w:ind w:left="229" w:right="125" w:firstLine="559"/>
      </w:pPr>
      <w:r>
        <w:t>有一个小孩，在上中学时，父母曾为他选择文学这条路。只上了一学</w:t>
      </w:r>
      <w:r>
        <w:rPr>
          <w:spacing w:val="-9"/>
          <w:w w:val="100"/>
        </w:rPr>
        <w:t>期，老师就在他的评语中写下了这样的结论</w:t>
      </w:r>
      <w:r>
        <w:rPr>
          <w:spacing w:val="-22"/>
          <w:w w:val="100"/>
        </w:rPr>
        <w:t>：“该生用功，但做事过分拘泥，</w:t>
      </w:r>
      <w:r>
        <w:rPr>
          <w:spacing w:val="-15"/>
        </w:rPr>
        <w:t>这样的人即使有着完善的品德，也决不可能在文学上有所成就。”后来，一</w:t>
      </w:r>
      <w:r>
        <w:rPr>
          <w:spacing w:val="-3"/>
        </w:rPr>
        <w:t>位化学老师了解到他的这个特点后，就建议他改学化学，因为做化学实验</w:t>
      </w:r>
      <w:r>
        <w:t>需要的正是一丝不苟。改学化学后，他好像找到了自己的人生舞台，成绩在同学中遥遥领先。后来，他荣获了诺贝尔化学奖，他的名字叫奥托·瓦拉赫。</w:t>
      </w:r>
    </w:p>
    <w:p>
      <w:pPr>
        <w:pStyle w:val="5"/>
        <w:spacing w:before="3"/>
        <w:ind w:left="788"/>
      </w:pPr>
      <w:r>
        <w:t>这个故事主要告诉我们：</w:t>
      </w:r>
    </w:p>
    <w:p>
      <w:pPr>
        <w:pStyle w:val="5"/>
        <w:spacing w:before="61" w:line="280" w:lineRule="auto"/>
        <w:ind w:left="788" w:right="3595"/>
      </w:pPr>
      <w:r>
        <w:t>A</w:t>
      </w:r>
      <w:r>
        <w:rPr>
          <w:spacing w:val="-3"/>
        </w:rPr>
        <w:t>．父母不应过早代替孩子选择人生道路B．教师对孩子的成功具有决定性的作用C</w:t>
      </w:r>
      <w:r>
        <w:rPr>
          <w:spacing w:val="-4"/>
        </w:rPr>
        <w:t>．人在本质上只有特点而没有优缺点之分</w:t>
      </w:r>
      <w:r>
        <w:t>D</w:t>
      </w:r>
      <w:r>
        <w:rPr>
          <w:spacing w:val="-3"/>
        </w:rPr>
        <w:t>．善于利用“缺点”就有可能获得成功 答案：D</w:t>
      </w:r>
    </w:p>
    <w:p>
      <w:pPr>
        <w:pStyle w:val="3"/>
        <w:spacing w:line="519" w:lineRule="exact"/>
        <w:rPr>
          <w:rFonts w:hint="eastAsia" w:ascii="Microsoft JhengHei" w:eastAsia="Microsoft JhengHei"/>
        </w:rPr>
      </w:pPr>
      <w:r>
        <w:rPr>
          <w:rFonts w:hint="eastAsia" w:ascii="Microsoft JhengHei" w:eastAsia="Microsoft JhengHei"/>
        </w:rPr>
        <w:t>例题 2：</w:t>
      </w:r>
    </w:p>
    <w:p>
      <w:pPr>
        <w:pStyle w:val="5"/>
        <w:tabs>
          <w:tab w:val="left" w:pos="3030"/>
          <w:tab w:val="left" w:pos="5615"/>
        </w:tabs>
        <w:spacing w:before="78" w:line="280" w:lineRule="auto"/>
        <w:ind w:left="229" w:right="262" w:firstLine="559"/>
        <w:jc w:val="both"/>
      </w:pPr>
      <w:r>
        <w:rPr>
          <w:spacing w:val="4"/>
        </w:rPr>
        <w:t>从</w:t>
      </w:r>
      <w:r>
        <w:t>学校的</w:t>
      </w:r>
      <w:r>
        <w:rPr>
          <w:spacing w:val="4"/>
        </w:rPr>
        <w:t>角</w:t>
      </w:r>
      <w:r>
        <w:t>度上说</w:t>
      </w:r>
      <w:r>
        <w:rPr>
          <w:spacing w:val="4"/>
        </w:rPr>
        <w:t>，</w:t>
      </w:r>
      <w:r>
        <w:t>家长和</w:t>
      </w:r>
      <w:r>
        <w:rPr>
          <w:spacing w:val="4"/>
        </w:rPr>
        <w:t>学</w:t>
      </w:r>
      <w:r>
        <w:t>校本身</w:t>
      </w:r>
      <w:r>
        <w:rPr>
          <w:spacing w:val="4"/>
        </w:rPr>
        <w:t>应</w:t>
      </w:r>
      <w:r>
        <w:t>该是一</w:t>
      </w:r>
      <w:r>
        <w:rPr>
          <w:spacing w:val="4"/>
        </w:rPr>
        <w:t>种</w:t>
      </w:r>
      <w:r>
        <w:t>合作关</w:t>
      </w:r>
      <w:r>
        <w:rPr>
          <w:spacing w:val="4"/>
        </w:rPr>
        <w:t>系</w:t>
      </w:r>
      <w:r>
        <w:t>。在家</w:t>
      </w:r>
      <w:r>
        <w:rPr>
          <w:spacing w:val="4"/>
        </w:rPr>
        <w:t>中</w:t>
      </w:r>
      <w:r>
        <w:t xml:space="preserve">， </w:t>
      </w:r>
      <w:r>
        <w:rPr>
          <w:spacing w:val="4"/>
        </w:rPr>
        <w:t>家</w:t>
      </w:r>
      <w:r>
        <w:t>长要担</w:t>
      </w:r>
      <w:r>
        <w:rPr>
          <w:spacing w:val="4"/>
        </w:rPr>
        <w:t>负</w:t>
      </w:r>
      <w:r>
        <w:t>起教育</w:t>
      </w:r>
      <w:r>
        <w:rPr>
          <w:spacing w:val="4"/>
        </w:rPr>
        <w:t>责</w:t>
      </w:r>
      <w:r>
        <w:t>任，不</w:t>
      </w:r>
      <w:r>
        <w:rPr>
          <w:spacing w:val="4"/>
        </w:rPr>
        <w:t>应</w:t>
      </w:r>
      <w:r>
        <w:t>过度</w:t>
      </w:r>
      <w:r>
        <w:rPr>
          <w:spacing w:val="8"/>
        </w:rPr>
        <w:t>地</w:t>
      </w:r>
      <w:r>
        <w:rPr>
          <w:spacing w:val="8"/>
          <w:u w:val="double"/>
        </w:rPr>
        <w:t xml:space="preserve"> </w:t>
      </w:r>
      <w:r>
        <w:rPr>
          <w:spacing w:val="8"/>
          <w:u w:val="double"/>
        </w:rPr>
        <w:tab/>
      </w:r>
      <w:r>
        <w:rPr>
          <w:spacing w:val="4"/>
        </w:rPr>
        <w:t>校</w:t>
      </w:r>
      <w:r>
        <w:t>方教</w:t>
      </w:r>
      <w:r>
        <w:rPr>
          <w:spacing w:val="4"/>
        </w:rPr>
        <w:t>育</w:t>
      </w:r>
      <w:r>
        <w:t>。家</w:t>
      </w:r>
      <w:r>
        <w:rPr>
          <w:spacing w:val="4"/>
        </w:rPr>
        <w:t>长</w:t>
      </w:r>
      <w:r>
        <w:t>和老师</w:t>
      </w:r>
      <w:r>
        <w:rPr>
          <w:spacing w:val="4"/>
        </w:rPr>
        <w:t>有</w:t>
      </w:r>
      <w:r>
        <w:t>着</w:t>
      </w:r>
      <w:r>
        <w:rPr>
          <w:spacing w:val="-14"/>
        </w:rPr>
        <w:t>不</w:t>
      </w:r>
      <w:r>
        <w:t>一</w:t>
      </w:r>
      <w:r>
        <w:rPr>
          <w:spacing w:val="4"/>
        </w:rPr>
        <w:t>样</w:t>
      </w:r>
      <w:r>
        <w:t>的教育背景，在</w:t>
      </w:r>
      <w:r>
        <w:rPr>
          <w:spacing w:val="4"/>
        </w:rPr>
        <w:t>教</w:t>
      </w:r>
      <w:r>
        <w:t>育思想和教育方</w:t>
      </w:r>
      <w:r>
        <w:rPr>
          <w:spacing w:val="4"/>
        </w:rPr>
        <w:t>式</w:t>
      </w:r>
      <w:r>
        <w:t>上也存在差异，</w:t>
      </w:r>
      <w:r>
        <w:rPr>
          <w:spacing w:val="4"/>
        </w:rPr>
        <w:t>所</w:t>
      </w:r>
      <w:r>
        <w:t>以只有老师和家长做</w:t>
      </w:r>
      <w:r>
        <w:rPr>
          <w:spacing w:val="-3"/>
        </w:rPr>
        <w:t>到</w:t>
      </w:r>
      <w:r>
        <w:t>真正的</w:t>
      </w:r>
      <w:r>
        <w:rPr>
          <w:u w:val="single"/>
        </w:rPr>
        <w:t xml:space="preserve"> </w:t>
      </w:r>
      <w:r>
        <w:rPr>
          <w:u w:val="single"/>
        </w:rPr>
        <w:tab/>
      </w:r>
      <w:r>
        <w:t>，才可</w:t>
      </w:r>
      <w:r>
        <w:rPr>
          <w:spacing w:val="-3"/>
        </w:rPr>
        <w:t>以</w:t>
      </w:r>
      <w:r>
        <w:t>避免</w:t>
      </w:r>
      <w:r>
        <w:rPr>
          <w:spacing w:val="-3"/>
        </w:rPr>
        <w:t>矛</w:t>
      </w:r>
      <w:r>
        <w:t>盾和冲</w:t>
      </w:r>
      <w:r>
        <w:rPr>
          <w:spacing w:val="-3"/>
        </w:rPr>
        <w:t>突</w:t>
      </w:r>
      <w:r>
        <w:t>的产</w:t>
      </w:r>
      <w:r>
        <w:rPr>
          <w:spacing w:val="-3"/>
        </w:rPr>
        <w:t>生</w:t>
      </w:r>
      <w:r>
        <w:t>。</w:t>
      </w:r>
    </w:p>
    <w:p>
      <w:pPr>
        <w:pStyle w:val="5"/>
        <w:tabs>
          <w:tab w:val="left" w:pos="4429"/>
        </w:tabs>
        <w:spacing w:before="1"/>
        <w:ind w:left="788"/>
        <w:jc w:val="both"/>
      </w:pPr>
      <w:r>
        <w:t>A．批评</w:t>
      </w:r>
      <w:r>
        <w:rPr>
          <w:spacing w:val="139"/>
        </w:rPr>
        <w:t xml:space="preserve"> </w:t>
      </w:r>
      <w:r>
        <w:t>互动</w:t>
      </w:r>
      <w:r>
        <w:tab/>
      </w:r>
      <w:r>
        <w:t>B．倚重</w:t>
      </w:r>
      <w:r>
        <w:rPr>
          <w:spacing w:val="138"/>
        </w:rPr>
        <w:t xml:space="preserve"> </w:t>
      </w:r>
      <w:r>
        <w:t>配合</w:t>
      </w:r>
    </w:p>
    <w:p>
      <w:pPr>
        <w:spacing w:after="0"/>
        <w:jc w:val="both"/>
        <w:sectPr>
          <w:pgSz w:w="11910" w:h="16840"/>
          <w:pgMar w:top="1480" w:right="980" w:bottom="1160" w:left="1360" w:header="0" w:footer="960" w:gutter="0"/>
        </w:sectPr>
      </w:pPr>
    </w:p>
    <w:p>
      <w:pPr>
        <w:pStyle w:val="5"/>
        <w:tabs>
          <w:tab w:val="left" w:pos="2048"/>
          <w:tab w:val="left" w:pos="4429"/>
          <w:tab w:val="left" w:pos="5690"/>
        </w:tabs>
        <w:spacing w:before="36" w:line="280" w:lineRule="auto"/>
        <w:ind w:left="788" w:right="3312"/>
      </w:pPr>
      <w:r>
        <w:t>C．依赖</w:t>
      </w:r>
      <w:r>
        <w:tab/>
      </w:r>
      <w:r>
        <w:t>沟通</w:t>
      </w:r>
      <w:r>
        <w:tab/>
      </w:r>
      <w:r>
        <w:t>D．强调</w:t>
      </w:r>
      <w:r>
        <w:tab/>
      </w:r>
      <w:r>
        <w:t>了</w:t>
      </w:r>
      <w:r>
        <w:rPr>
          <w:spacing w:val="-18"/>
        </w:rPr>
        <w:t>解</w:t>
      </w:r>
      <w:r>
        <w:t>答案：C</w:t>
      </w:r>
    </w:p>
    <w:p>
      <w:pPr>
        <w:pStyle w:val="3"/>
        <w:spacing w:line="554" w:lineRule="exact"/>
        <w:ind w:left="872"/>
      </w:pPr>
      <w:r>
        <w:t>⑶判断推理</w:t>
      </w:r>
    </w:p>
    <w:p>
      <w:pPr>
        <w:pStyle w:val="4"/>
        <w:spacing w:before="62" w:line="321" w:lineRule="auto"/>
        <w:ind w:right="265"/>
        <w:jc w:val="both"/>
      </w:pPr>
      <w:r>
        <w:rPr>
          <w:spacing w:val="3"/>
          <w:w w:val="95"/>
        </w:rPr>
        <w:t xml:space="preserve">主要测查应试人员对各种事物关系的分析推理能力，涉及对 语词概念、事物关系和文字材料的理解、比较、组合、演绎和归 </w:t>
      </w:r>
      <w:r>
        <w:rPr>
          <w:spacing w:val="3"/>
        </w:rPr>
        <w:t>纳等。常见题型有定义判断、类比推理、逻辑判断等。</w:t>
      </w:r>
    </w:p>
    <w:p>
      <w:pPr>
        <w:spacing w:before="0" w:line="488" w:lineRule="exact"/>
        <w:ind w:left="872" w:right="0" w:firstLine="0"/>
        <w:jc w:val="left"/>
        <w:rPr>
          <w:rFonts w:hint="eastAsia" w:ascii="微软雅黑" w:eastAsia="微软雅黑"/>
          <w:b/>
          <w:sz w:val="32"/>
        </w:rPr>
      </w:pPr>
      <w:r>
        <w:rPr>
          <w:rFonts w:hint="eastAsia" w:ascii="微软雅黑" w:eastAsia="微软雅黑"/>
          <w:b/>
          <w:sz w:val="32"/>
        </w:rPr>
        <w:t>题型一：定义判断</w:t>
      </w:r>
    </w:p>
    <w:p>
      <w:pPr>
        <w:spacing w:before="65" w:line="321" w:lineRule="auto"/>
        <w:ind w:left="229" w:right="106" w:firstLine="640"/>
        <w:jc w:val="left"/>
        <w:rPr>
          <w:sz w:val="32"/>
        </w:rPr>
      </w:pPr>
      <w:r>
        <w:rPr>
          <w:spacing w:val="-13"/>
          <w:w w:val="99"/>
          <w:sz w:val="32"/>
        </w:rPr>
        <w:t>每道题先给出定义</w:t>
      </w:r>
      <w:r>
        <w:rPr>
          <w:w w:val="99"/>
          <w:sz w:val="32"/>
        </w:rPr>
        <w:t>（</w:t>
      </w:r>
      <w:r>
        <w:rPr>
          <w:spacing w:val="-9"/>
          <w:w w:val="99"/>
          <w:sz w:val="32"/>
        </w:rPr>
        <w:t>这个定义被假设是正确的，不容置疑的</w:t>
      </w:r>
      <w:r>
        <w:rPr>
          <w:spacing w:val="-168"/>
          <w:w w:val="99"/>
          <w:sz w:val="32"/>
        </w:rPr>
        <w:t>）</w:t>
      </w:r>
      <w:r>
        <w:rPr>
          <w:spacing w:val="-7"/>
          <w:w w:val="99"/>
          <w:sz w:val="32"/>
        </w:rPr>
        <w:t>，</w:t>
      </w:r>
      <w:r>
        <w:rPr>
          <w:spacing w:val="3"/>
          <w:sz w:val="32"/>
        </w:rPr>
        <w:t>然后列出四种情况，要求应试人员严格依据定义，从中选出一个最符合或最不符合该定义的答案。</w:t>
      </w:r>
    </w:p>
    <w:p>
      <w:pPr>
        <w:spacing w:before="0" w:line="483" w:lineRule="exact"/>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spacing w:before="49" w:line="321" w:lineRule="auto"/>
        <w:ind w:left="229" w:right="125" w:firstLine="559"/>
      </w:pPr>
      <w:r>
        <w:t>学习有两种形式：同化是指个体在与外界互动中以已有的知识体系和</w:t>
      </w:r>
      <w:r>
        <w:rPr>
          <w:spacing w:val="-6"/>
        </w:rPr>
        <w:t xml:space="preserve">技能经验为基础，形成对当前信息的认识；顺应是指个体在与外界互动中， </w:t>
      </w:r>
      <w:r>
        <w:rPr>
          <w:spacing w:val="-3"/>
        </w:rPr>
        <w:t>对自己原有体系和经验进行调整，以适应当前信息，从而不断完善。</w:t>
      </w:r>
    </w:p>
    <w:p>
      <w:pPr>
        <w:pStyle w:val="5"/>
        <w:spacing w:line="357" w:lineRule="exact"/>
        <w:ind w:left="788"/>
      </w:pPr>
      <w:r>
        <w:t>根据上述定义，以下哪一项最能体现同化这种学习形式？</w:t>
      </w:r>
    </w:p>
    <w:p>
      <w:pPr>
        <w:pStyle w:val="5"/>
        <w:tabs>
          <w:tab w:val="left" w:pos="4429"/>
        </w:tabs>
        <w:spacing w:before="121"/>
        <w:ind w:left="788"/>
      </w:pPr>
      <w:r>
        <w:t>A．循序渐进</w:t>
      </w:r>
      <w:r>
        <w:tab/>
      </w:r>
      <w:r>
        <w:t>B．触类旁通</w:t>
      </w:r>
    </w:p>
    <w:p>
      <w:pPr>
        <w:pStyle w:val="5"/>
        <w:tabs>
          <w:tab w:val="left" w:pos="4429"/>
        </w:tabs>
        <w:spacing w:before="122" w:line="321" w:lineRule="auto"/>
        <w:ind w:left="788" w:right="3591"/>
      </w:pPr>
      <w:r>
        <w:t>C．集思广益</w:t>
      </w:r>
      <w:r>
        <w:tab/>
      </w:r>
      <w:r>
        <w:t>D．与时俱</w:t>
      </w:r>
      <w:r>
        <w:rPr>
          <w:spacing w:val="-16"/>
        </w:rPr>
        <w:t>进</w:t>
      </w:r>
      <w:r>
        <w:t>答案：B</w:t>
      </w:r>
    </w:p>
    <w:p>
      <w:pPr>
        <w:pStyle w:val="3"/>
        <w:spacing w:line="504" w:lineRule="exact"/>
        <w:ind w:left="872"/>
      </w:pPr>
      <w:r>
        <w:t>题型二：类比推理</w:t>
      </w:r>
    </w:p>
    <w:p>
      <w:pPr>
        <w:pStyle w:val="4"/>
        <w:spacing w:before="62" w:line="324" w:lineRule="auto"/>
        <w:ind w:right="273"/>
      </w:pPr>
      <w:r>
        <w:rPr>
          <w:spacing w:val="3"/>
          <w:w w:val="95"/>
        </w:rPr>
        <w:t xml:space="preserve">每道题给出一组相关的词，要求应试人员通过观察分析，在 </w:t>
      </w:r>
      <w:r>
        <w:rPr>
          <w:spacing w:val="3"/>
        </w:rPr>
        <w:t>备选答案中找出一组与之在逻辑关系上最为贴近或相似的词。</w:t>
      </w:r>
    </w:p>
    <w:p>
      <w:pPr>
        <w:spacing w:before="0" w:line="420" w:lineRule="exact"/>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spacing w:before="37"/>
        <w:ind w:left="788"/>
      </w:pPr>
      <w:r>
        <w:t>老年证︰年龄</w:t>
      </w:r>
    </w:p>
    <w:p>
      <w:pPr>
        <w:pStyle w:val="5"/>
        <w:tabs>
          <w:tab w:val="left" w:pos="4429"/>
        </w:tabs>
        <w:spacing w:before="121"/>
        <w:ind w:left="788"/>
      </w:pPr>
      <w:r>
        <w:t>A．资格证</w:t>
      </w:r>
      <w:r>
        <w:rPr>
          <w:spacing w:val="-3"/>
        </w:rPr>
        <w:t>︰</w:t>
      </w:r>
      <w:r>
        <w:t>工作</w:t>
      </w:r>
      <w:r>
        <w:tab/>
      </w:r>
      <w:r>
        <w:t>B．毕业证</w:t>
      </w:r>
      <w:r>
        <w:rPr>
          <w:spacing w:val="-3"/>
        </w:rPr>
        <w:t>︰</w:t>
      </w:r>
      <w:r>
        <w:t>学位</w:t>
      </w:r>
    </w:p>
    <w:p>
      <w:pPr>
        <w:pStyle w:val="5"/>
        <w:tabs>
          <w:tab w:val="left" w:pos="4429"/>
        </w:tabs>
        <w:spacing w:before="121" w:line="321" w:lineRule="auto"/>
        <w:ind w:left="788" w:right="3032"/>
      </w:pPr>
      <w:r>
        <w:t>C．伤残证</w:t>
      </w:r>
      <w:r>
        <w:rPr>
          <w:spacing w:val="-3"/>
        </w:rPr>
        <w:t>︰</w:t>
      </w:r>
      <w:r>
        <w:t>医疗</w:t>
      </w:r>
      <w:r>
        <w:tab/>
      </w:r>
      <w:r>
        <w:t>D．学生证</w:t>
      </w:r>
      <w:r>
        <w:rPr>
          <w:spacing w:val="-3"/>
        </w:rPr>
        <w:t>︰</w:t>
      </w:r>
      <w:r>
        <w:t>身</w:t>
      </w:r>
      <w:r>
        <w:rPr>
          <w:spacing w:val="-16"/>
        </w:rPr>
        <w:t>份</w:t>
      </w:r>
      <w:r>
        <w:t>答案：D</w:t>
      </w:r>
    </w:p>
    <w:p>
      <w:pPr>
        <w:pStyle w:val="3"/>
        <w:spacing w:line="525" w:lineRule="exact"/>
        <w:ind w:left="1028"/>
      </w:pPr>
      <w:r>
        <w:t>题型三：逻辑判断</w:t>
      </w:r>
    </w:p>
    <w:p>
      <w:pPr>
        <w:spacing w:after="0" w:line="525" w:lineRule="exact"/>
        <w:sectPr>
          <w:pgSz w:w="11910" w:h="16840"/>
          <w:pgMar w:top="1420" w:right="980" w:bottom="1160" w:left="1360" w:header="0" w:footer="960" w:gutter="0"/>
        </w:sectPr>
      </w:pPr>
    </w:p>
    <w:p>
      <w:pPr>
        <w:pStyle w:val="4"/>
        <w:spacing w:before="43" w:line="338" w:lineRule="auto"/>
        <w:ind w:right="265"/>
        <w:jc w:val="both"/>
      </w:pPr>
      <w:r>
        <w:rPr>
          <w:spacing w:val="3"/>
          <w:w w:val="95"/>
        </w:rPr>
        <w:t xml:space="preserve">每道题给出一段陈述，这段陈述被假设是正确的，不容置疑 的。要求应试人员根据这段陈述，运用一定的逻辑推论，选择一 </w:t>
      </w:r>
      <w:r>
        <w:rPr>
          <w:spacing w:val="3"/>
        </w:rPr>
        <w:t>个最恰当的答案。</w:t>
      </w:r>
    </w:p>
    <w:p>
      <w:pPr>
        <w:spacing w:before="0" w:line="489" w:lineRule="exact"/>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spacing w:before="136" w:line="388" w:lineRule="auto"/>
        <w:ind w:left="229" w:right="125" w:firstLine="559"/>
      </w:pPr>
      <w:r>
        <w:t>多年以来，教育界所流行的理论是提高学生的自尊心、自信心能给人带来成功。这个理论使老师们倾向于在学生所取得的任何成功上都给予表</w:t>
      </w:r>
      <w:r>
        <w:rPr>
          <w:spacing w:val="-6"/>
        </w:rPr>
        <w:t xml:space="preserve">扬和肯定，以此来建立学生的自信心。然而现在，越来越多的老师认识到， </w:t>
      </w:r>
      <w:r>
        <w:rPr>
          <w:spacing w:val="-3"/>
        </w:rPr>
        <w:t>一些过多的、含糊的“空表扬”并不能给学生带来长远的好处。</w:t>
      </w:r>
    </w:p>
    <w:p>
      <w:pPr>
        <w:pStyle w:val="5"/>
        <w:spacing w:line="355" w:lineRule="exact"/>
        <w:ind w:left="788"/>
      </w:pPr>
      <w:r>
        <w:t>以下哪项如果为真，最能支持上述结论？</w:t>
      </w:r>
    </w:p>
    <w:p>
      <w:pPr>
        <w:pStyle w:val="13"/>
        <w:numPr>
          <w:ilvl w:val="0"/>
          <w:numId w:val="18"/>
        </w:numPr>
        <w:tabs>
          <w:tab w:val="left" w:pos="1452"/>
        </w:tabs>
        <w:spacing w:before="222" w:after="0" w:line="386" w:lineRule="auto"/>
        <w:ind w:left="1450" w:right="258" w:hanging="420"/>
        <w:jc w:val="left"/>
        <w:rPr>
          <w:sz w:val="28"/>
        </w:rPr>
      </w:pPr>
      <w:r>
        <w:rPr>
          <w:spacing w:val="-4"/>
          <w:sz w:val="28"/>
        </w:rPr>
        <w:t>历时研究表明，相比外向的学生，内向的学生更容易从教师真实</w:t>
      </w:r>
      <w:r>
        <w:rPr>
          <w:spacing w:val="-3"/>
          <w:sz w:val="28"/>
        </w:rPr>
        <w:t>的表扬中获得动力，从而建立自信</w:t>
      </w:r>
    </w:p>
    <w:p>
      <w:pPr>
        <w:pStyle w:val="13"/>
        <w:numPr>
          <w:ilvl w:val="0"/>
          <w:numId w:val="18"/>
        </w:numPr>
        <w:tabs>
          <w:tab w:val="left" w:pos="1452"/>
        </w:tabs>
        <w:spacing w:before="4" w:after="0" w:line="388" w:lineRule="auto"/>
        <w:ind w:left="1450" w:right="258" w:hanging="420"/>
        <w:jc w:val="left"/>
        <w:rPr>
          <w:sz w:val="28"/>
        </w:rPr>
      </w:pPr>
      <w:r>
        <w:rPr>
          <w:spacing w:val="-4"/>
          <w:sz w:val="28"/>
        </w:rPr>
        <w:t xml:space="preserve">研究发现，对于教师们模糊的表扬，许多孩子们并不真正在意， </w:t>
      </w:r>
      <w:r>
        <w:rPr>
          <w:spacing w:val="-3"/>
          <w:sz w:val="28"/>
        </w:rPr>
        <w:t>他们更愿意获得同伴的肯定</w:t>
      </w:r>
    </w:p>
    <w:p>
      <w:pPr>
        <w:pStyle w:val="13"/>
        <w:numPr>
          <w:ilvl w:val="0"/>
          <w:numId w:val="18"/>
        </w:numPr>
        <w:tabs>
          <w:tab w:val="left" w:pos="1452"/>
        </w:tabs>
        <w:spacing w:before="0" w:after="0" w:line="388" w:lineRule="auto"/>
        <w:ind w:left="1450" w:right="257" w:hanging="420"/>
        <w:jc w:val="left"/>
        <w:rPr>
          <w:sz w:val="28"/>
        </w:rPr>
      </w:pPr>
      <w:r>
        <w:rPr>
          <w:spacing w:val="-3"/>
          <w:sz w:val="28"/>
        </w:rPr>
        <w:t>相比含糊的“空表扬”，真实的赞扬更能激发孩子们的进取心， 让他们感到自己的聪慧并不是与生俱来的</w:t>
      </w:r>
    </w:p>
    <w:p>
      <w:pPr>
        <w:pStyle w:val="13"/>
        <w:numPr>
          <w:ilvl w:val="0"/>
          <w:numId w:val="18"/>
        </w:numPr>
        <w:tabs>
          <w:tab w:val="left" w:pos="1452"/>
        </w:tabs>
        <w:spacing w:before="0" w:after="0" w:line="386" w:lineRule="auto"/>
        <w:ind w:left="1450" w:right="257" w:hanging="420"/>
        <w:jc w:val="left"/>
        <w:rPr>
          <w:sz w:val="28"/>
        </w:rPr>
      </w:pPr>
      <w:r>
        <w:rPr>
          <w:spacing w:val="-2"/>
          <w:sz w:val="28"/>
        </w:rPr>
        <w:t>调查发现，类似“你真聪明”的表扬具有负面影响，那些经常因</w:t>
      </w:r>
      <w:r>
        <w:rPr>
          <w:spacing w:val="-3"/>
          <w:sz w:val="28"/>
        </w:rPr>
        <w:t>聪明而被称赞的学生更容易逃避复杂而困难的任务</w:t>
      </w:r>
    </w:p>
    <w:p>
      <w:pPr>
        <w:pStyle w:val="5"/>
        <w:ind w:left="788"/>
      </w:pPr>
      <w:r>
        <w:t>答案：D</w:t>
      </w:r>
    </w:p>
    <w:p>
      <w:pPr>
        <w:pStyle w:val="3"/>
        <w:spacing w:before="80"/>
        <w:ind w:left="872"/>
      </w:pPr>
      <w:r>
        <w:t>⑷数量分析</w:t>
      </w:r>
    </w:p>
    <w:p>
      <w:pPr>
        <w:pStyle w:val="4"/>
        <w:spacing w:before="92" w:line="340" w:lineRule="auto"/>
        <w:ind w:right="43"/>
      </w:pPr>
      <w:r>
        <w:t>主要测查应试人员理解、把握事物间量化关系和解决数量关系问题的能力，主要涉及数据关系的分析、推理、判断、运算等。常见题型有数学运算、资料分析等。</w:t>
      </w:r>
    </w:p>
    <w:p>
      <w:pPr>
        <w:spacing w:before="0" w:line="423" w:lineRule="exact"/>
        <w:ind w:left="229" w:right="0" w:firstLine="0"/>
        <w:jc w:val="left"/>
        <w:rPr>
          <w:rFonts w:hint="eastAsia" w:ascii="Microsoft JhengHei" w:eastAsia="Microsoft JhengHei"/>
          <w:b/>
          <w:sz w:val="32"/>
        </w:rPr>
      </w:pPr>
      <w:r>
        <w:rPr>
          <w:rFonts w:hint="eastAsia" w:ascii="Microsoft JhengHei" w:eastAsia="Microsoft JhengHei"/>
          <w:b/>
          <w:sz w:val="32"/>
        </w:rPr>
        <w:t>例题 1：</w:t>
      </w:r>
    </w:p>
    <w:p>
      <w:pPr>
        <w:pStyle w:val="5"/>
        <w:spacing w:before="140"/>
        <w:ind w:left="788"/>
      </w:pPr>
      <w:r>
        <w:t>某班级的一次考试阅卷后，发现有一道选择题的答案有误，正确答案</w:t>
      </w:r>
    </w:p>
    <w:p>
      <w:pPr>
        <w:spacing w:after="0"/>
        <w:sectPr>
          <w:pgSz w:w="11910" w:h="16840"/>
          <w:pgMar w:top="1500" w:right="980" w:bottom="1160" w:left="1360" w:header="0" w:footer="960" w:gutter="0"/>
        </w:sectPr>
      </w:pPr>
    </w:p>
    <w:p>
      <w:pPr>
        <w:pStyle w:val="5"/>
        <w:spacing w:before="39"/>
        <w:ind w:left="229"/>
      </w:pPr>
      <w:r>
        <w:rPr>
          <w:spacing w:val="69"/>
        </w:rPr>
        <w:t>为</w:t>
      </w:r>
      <w:r>
        <w:rPr>
          <w:spacing w:val="-5"/>
        </w:rPr>
        <w:t>A</w:t>
      </w:r>
      <w:r>
        <w:rPr>
          <w:spacing w:val="-10"/>
        </w:rPr>
        <w:t xml:space="preserve">，但是答案误写为 </w:t>
      </w:r>
      <w:r>
        <w:rPr>
          <w:spacing w:val="-5"/>
        </w:rPr>
        <w:t>C</w:t>
      </w:r>
      <w:r>
        <w:rPr>
          <w:spacing w:val="-12"/>
        </w:rPr>
        <w:t xml:space="preserve">，此题分值为 </w:t>
      </w:r>
      <w:r>
        <w:t>3</w:t>
      </w:r>
      <w:r>
        <w:rPr>
          <w:spacing w:val="-10"/>
        </w:rPr>
        <w:t xml:space="preserve"> 分。修改分数时发现，此题本班未</w:t>
      </w:r>
    </w:p>
    <w:p>
      <w:pPr>
        <w:pStyle w:val="5"/>
        <w:spacing w:before="11"/>
        <w:rPr>
          <w:sz w:val="31"/>
        </w:rPr>
      </w:pPr>
    </w:p>
    <w:p>
      <w:pPr>
        <w:pStyle w:val="5"/>
        <w:spacing w:line="395" w:lineRule="exact"/>
        <w:ind w:left="229"/>
      </w:pPr>
      <w:r>
        <mc:AlternateContent>
          <mc:Choice Requires="wps">
            <w:drawing>
              <wp:anchor distT="0" distB="0" distL="114300" distR="114300" simplePos="0" relativeHeight="249976832" behindDoc="1" locked="0" layoutInCell="1" allowOverlap="1">
                <wp:simplePos x="0" y="0"/>
                <wp:positionH relativeFrom="page">
                  <wp:posOffset>4166870</wp:posOffset>
                </wp:positionH>
                <wp:positionV relativeFrom="paragraph">
                  <wp:posOffset>199390</wp:posOffset>
                </wp:positionV>
                <wp:extent cx="81280" cy="0"/>
                <wp:effectExtent l="0" t="0" r="0" b="0"/>
                <wp:wrapNone/>
                <wp:docPr id="21" name="直线 71"/>
                <wp:cNvGraphicFramePr/>
                <a:graphic xmlns:a="http://schemas.openxmlformats.org/drawingml/2006/main">
                  <a:graphicData uri="http://schemas.microsoft.com/office/word/2010/wordprocessingShape">
                    <wps:wsp>
                      <wps:cNvSpPr/>
                      <wps:spPr>
                        <a:xfrm>
                          <a:off x="0" y="0"/>
                          <a:ext cx="81280" cy="0"/>
                        </a:xfrm>
                        <a:prstGeom prst="line">
                          <a:avLst/>
                        </a:prstGeom>
                        <a:ln w="8103" cap="flat" cmpd="sng">
                          <a:solidFill>
                            <a:srgbClr val="000000"/>
                          </a:solidFill>
                          <a:prstDash val="solid"/>
                          <a:headEnd type="none" w="med" len="med"/>
                          <a:tailEnd type="none" w="med" len="med"/>
                        </a:ln>
                      </wps:spPr>
                      <wps:bodyPr upright="1"/>
                    </wps:wsp>
                  </a:graphicData>
                </a:graphic>
              </wp:anchor>
            </w:drawing>
          </mc:Choice>
          <mc:Fallback>
            <w:pict>
              <v:line id="直线 71" o:spid="_x0000_s1026" o:spt="20" style="position:absolute;left:0pt;margin-left:328.1pt;margin-top:15.7pt;height:0pt;width:6.4pt;mso-position-horizontal-relative:page;z-index:-253339648;mso-width-relative:page;mso-height-relative:page;" filled="f" stroked="t" coordsize="21600,21600" o:gfxdata="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mhwhs2AAAAAkBAAAPAAAAAAAAAAEAIAAAACIAAABkcnMv&#10;ZG93bnJldi54bWxQSwECFAAUAAAACACHTuJARyJlOMoBAACNAwAADgAAAAAAAAABACAAAAAnAQAA&#10;ZHJzL2Uyb0RvYy54bWxQSwUGAAAAAAYABgBZAQAAYwUAAAAA&#10;">
                <v:fill on="f" focussize="0,0"/>
                <v:stroke weight="0.638031496062992pt" color="#000000" joinstyle="round"/>
                <v:imagedata o:title=""/>
                <o:lock v:ext="edit" aspectratio="f"/>
              </v:line>
            </w:pict>
          </mc:Fallback>
        </mc:AlternateContent>
      </w:r>
      <w:r>
        <w:rPr>
          <w:spacing w:val="-24"/>
        </w:rPr>
        <w:t xml:space="preserve">选 </w:t>
      </w:r>
      <w:r>
        <w:t>A、C</w:t>
      </w:r>
      <w:r>
        <w:rPr>
          <w:spacing w:val="-5"/>
        </w:rPr>
        <w:t xml:space="preserve"> 两个选项的人数为班级总人数的</w:t>
      </w:r>
      <w:r>
        <w:rPr>
          <w:rFonts w:ascii="Times New Roman" w:eastAsia="Times New Roman"/>
          <w:position w:val="15"/>
          <w:sz w:val="24"/>
        </w:rPr>
        <w:t>1</w:t>
      </w:r>
      <w:r>
        <w:rPr>
          <w:rFonts w:ascii="Times New Roman" w:eastAsia="Times New Roman"/>
          <w:spacing w:val="6"/>
          <w:position w:val="15"/>
          <w:sz w:val="24"/>
        </w:rPr>
        <w:t xml:space="preserve"> </w:t>
      </w:r>
      <w:r>
        <w:rPr>
          <w:spacing w:val="-3"/>
        </w:rPr>
        <w:t>，修改分数后班级平均分提高了</w:t>
      </w:r>
    </w:p>
    <w:p>
      <w:pPr>
        <w:spacing w:before="0" w:line="219" w:lineRule="exact"/>
        <w:ind w:left="968" w:right="0" w:firstLine="0"/>
        <w:jc w:val="center"/>
        <w:rPr>
          <w:rFonts w:ascii="Times New Roman"/>
          <w:sz w:val="24"/>
        </w:rPr>
      </w:pPr>
      <w:r>
        <w:rPr>
          <w:rFonts w:ascii="Times New Roman"/>
          <w:w w:val="95"/>
          <w:sz w:val="24"/>
        </w:rPr>
        <w:t>3</w:t>
      </w:r>
    </w:p>
    <w:p>
      <w:pPr>
        <w:pStyle w:val="5"/>
        <w:spacing w:before="9"/>
        <w:rPr>
          <w:rFonts w:ascii="Times New Roman"/>
          <w:sz w:val="29"/>
        </w:rPr>
      </w:pPr>
    </w:p>
    <w:p>
      <w:pPr>
        <w:pStyle w:val="5"/>
        <w:spacing w:before="62"/>
        <w:ind w:left="229"/>
      </w:pPr>
      <w:r>
        <w:t>1 分，问本班选择 A 答案的人数占班级总人数的多少？</w:t>
      </w:r>
    </w:p>
    <w:p>
      <w:pPr>
        <w:pStyle w:val="5"/>
        <w:spacing w:before="8"/>
        <w:rPr>
          <w:sz w:val="24"/>
        </w:rPr>
      </w:pPr>
    </w:p>
    <w:p>
      <w:pPr>
        <w:spacing w:after="0"/>
        <w:rPr>
          <w:sz w:val="24"/>
        </w:rPr>
        <w:sectPr>
          <w:pgSz w:w="11910" w:h="16840"/>
          <w:pgMar w:top="1480" w:right="980" w:bottom="1160" w:left="1360" w:header="0" w:footer="960" w:gutter="0"/>
        </w:sectPr>
      </w:pPr>
    </w:p>
    <w:p>
      <w:pPr>
        <w:pStyle w:val="13"/>
        <w:numPr>
          <w:ilvl w:val="0"/>
          <w:numId w:val="19"/>
        </w:numPr>
        <w:tabs>
          <w:tab w:val="left" w:pos="1261"/>
        </w:tabs>
        <w:spacing w:before="91" w:after="0" w:line="396" w:lineRule="exact"/>
        <w:ind w:left="1260" w:right="0" w:hanging="473"/>
        <w:jc w:val="left"/>
        <w:rPr>
          <w:rFonts w:ascii="Times New Roman"/>
          <w:sz w:val="24"/>
        </w:rPr>
      </w:pPr>
      <w:r>
        <mc:AlternateContent>
          <mc:Choice Requires="wps">
            <w:drawing>
              <wp:anchor distT="0" distB="0" distL="114300" distR="114300" simplePos="0" relativeHeight="249977856" behindDoc="1" locked="0" layoutInCell="1" allowOverlap="1">
                <wp:simplePos x="0" y="0"/>
                <wp:positionH relativeFrom="page">
                  <wp:posOffset>1656715</wp:posOffset>
                </wp:positionH>
                <wp:positionV relativeFrom="paragraph">
                  <wp:posOffset>257810</wp:posOffset>
                </wp:positionV>
                <wp:extent cx="90170" cy="0"/>
                <wp:effectExtent l="0" t="0" r="0" b="0"/>
                <wp:wrapNone/>
                <wp:docPr id="22" name="直线 72"/>
                <wp:cNvGraphicFramePr/>
                <a:graphic xmlns:a="http://schemas.openxmlformats.org/drawingml/2006/main">
                  <a:graphicData uri="http://schemas.microsoft.com/office/word/2010/wordprocessingShape">
                    <wps:wsp>
                      <wps:cNvSpPr/>
                      <wps:spPr>
                        <a:xfrm>
                          <a:off x="0" y="0"/>
                          <a:ext cx="90170" cy="0"/>
                        </a:xfrm>
                        <a:prstGeom prst="line">
                          <a:avLst/>
                        </a:prstGeom>
                        <a:ln w="7816" cap="flat" cmpd="sng">
                          <a:solidFill>
                            <a:srgbClr val="000000"/>
                          </a:solidFill>
                          <a:prstDash val="solid"/>
                          <a:headEnd type="none" w="med" len="med"/>
                          <a:tailEnd type="none" w="med" len="med"/>
                        </a:ln>
                      </wps:spPr>
                      <wps:bodyPr upright="1"/>
                    </wps:wsp>
                  </a:graphicData>
                </a:graphic>
              </wp:anchor>
            </w:drawing>
          </mc:Choice>
          <mc:Fallback>
            <w:pict>
              <v:line id="直线 72" o:spid="_x0000_s1026" o:spt="20" style="position:absolute;left:0pt;margin-left:130.45pt;margin-top:20.3pt;height:0pt;width:7.1pt;mso-position-horizontal-relative:page;z-index:-253338624;mso-width-relative:page;mso-height-relative:page;" filled="f" stroked="t" coordsize="21600,21600" o:gfxdata="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&#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sk4y/YAAAACQEAAA8AAAAAAAAAAQAgAAAAIgAAAGRy&#10;cy9kb3ducmV2LnhtbFBLAQIUABQAAAAIAIdO4kDeUmrkzAEAAI0DAAAOAAAAAAAAAAEAIAAAACcB&#10;AABkcnMvZTJvRG9jLnhtbFBLBQYAAAAABgAGAFkBAABlBQAAAAA=&#10;">
                <v:fill on="f" focussize="0,0"/>
                <v:stroke weight="0.615433070866142pt" color="#000000" joinstyle="round"/>
                <v:imagedata o:title=""/>
                <o:lock v:ext="edit" aspectratio="f"/>
              </v:line>
            </w:pict>
          </mc:Fallback>
        </mc:AlternateContent>
      </w:r>
      <w:r>
        <w:rPr>
          <w:rFonts w:ascii="Times New Roman"/>
          <w:w w:val="95"/>
          <w:position w:val="15"/>
          <w:sz w:val="24"/>
        </w:rPr>
        <w:t>1</w:t>
      </w:r>
    </w:p>
    <w:p>
      <w:pPr>
        <w:spacing w:before="0" w:line="219" w:lineRule="exact"/>
        <w:ind w:left="0" w:right="38" w:firstLine="0"/>
        <w:jc w:val="right"/>
        <w:rPr>
          <w:rFonts w:ascii="Times New Roman"/>
          <w:sz w:val="24"/>
        </w:rPr>
      </w:pPr>
      <w:r>
        <w:rPr>
          <w:rFonts w:ascii="Times New Roman"/>
          <w:w w:val="95"/>
          <w:sz w:val="24"/>
        </w:rPr>
        <w:t>2</w:t>
      </w:r>
    </w:p>
    <w:p>
      <w:pPr>
        <w:pStyle w:val="13"/>
        <w:numPr>
          <w:ilvl w:val="0"/>
          <w:numId w:val="19"/>
        </w:numPr>
        <w:tabs>
          <w:tab w:val="left" w:pos="1253"/>
        </w:tabs>
        <w:spacing w:before="91" w:after="0" w:line="396" w:lineRule="exact"/>
        <w:ind w:left="1252" w:right="0" w:hanging="465"/>
        <w:jc w:val="left"/>
        <w:rPr>
          <w:rFonts w:ascii="Times New Roman"/>
          <w:sz w:val="24"/>
        </w:rPr>
      </w:pPr>
      <w:r>
        <w:rPr>
          <w:rFonts w:ascii="Times New Roman"/>
          <w:w w:val="95"/>
          <w:position w:val="15"/>
          <w:sz w:val="24"/>
        </w:rPr>
        <w:br w:type="column"/>
      </w:r>
      <w:r>
        <w:rPr>
          <w:rFonts w:ascii="Times New Roman"/>
          <w:position w:val="15"/>
          <w:sz w:val="24"/>
        </w:rPr>
        <w:t>1</w:t>
      </w:r>
    </w:p>
    <w:p>
      <w:pPr>
        <w:spacing w:before="0" w:line="219" w:lineRule="exact"/>
        <w:ind w:left="1256" w:right="0" w:firstLine="0"/>
        <w:jc w:val="left"/>
        <w:rPr>
          <w:rFonts w:ascii="Times New Roman"/>
          <w:sz w:val="24"/>
        </w:rPr>
      </w:pPr>
      <w:r>
        <mc:AlternateContent>
          <mc:Choice Requires="wps">
            <w:drawing>
              <wp:anchor distT="0" distB="0" distL="114300" distR="114300" simplePos="0" relativeHeight="249978880" behindDoc="1" locked="0" layoutInCell="1" allowOverlap="1">
                <wp:simplePos x="0" y="0"/>
                <wp:positionH relativeFrom="page">
                  <wp:posOffset>3968750</wp:posOffset>
                </wp:positionH>
                <wp:positionV relativeFrom="paragraph">
                  <wp:posOffset>-50800</wp:posOffset>
                </wp:positionV>
                <wp:extent cx="81280" cy="0"/>
                <wp:effectExtent l="0" t="0" r="0" b="0"/>
                <wp:wrapNone/>
                <wp:docPr id="23" name="直线 73"/>
                <wp:cNvGraphicFramePr/>
                <a:graphic xmlns:a="http://schemas.openxmlformats.org/drawingml/2006/main">
                  <a:graphicData uri="http://schemas.microsoft.com/office/word/2010/wordprocessingShape">
                    <wps:wsp>
                      <wps:cNvSpPr/>
                      <wps:spPr>
                        <a:xfrm>
                          <a:off x="0" y="0"/>
                          <a:ext cx="81280" cy="0"/>
                        </a:xfrm>
                        <a:prstGeom prst="line">
                          <a:avLst/>
                        </a:prstGeom>
                        <a:ln w="8117" cap="flat" cmpd="sng">
                          <a:solidFill>
                            <a:srgbClr val="000000"/>
                          </a:solidFill>
                          <a:prstDash val="solid"/>
                          <a:headEnd type="none" w="med" len="med"/>
                          <a:tailEnd type="none" w="med" len="med"/>
                        </a:ln>
                      </wps:spPr>
                      <wps:bodyPr upright="1"/>
                    </wps:wsp>
                  </a:graphicData>
                </a:graphic>
              </wp:anchor>
            </w:drawing>
          </mc:Choice>
          <mc:Fallback>
            <w:pict>
              <v:line id="直线 73" o:spid="_x0000_s1026" o:spt="20" style="position:absolute;left:0pt;margin-left:312.5pt;margin-top:-4pt;height:0pt;width:6.4pt;mso-position-horizontal-relative:page;z-index:-253337600;mso-width-relative:page;mso-height-relative:page;" filled="f" stroked="t" coordsize="21600,21600" o:gfxdata="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PxgULLWAAAACQEAAA8AAAAAAAAAAQAgAAAAIgAAAGRycy9k&#10;b3ducmV2LnhtbFBLAQIUABQAAAAIAIdO4kAqLRqrywEAAI0DAAAOAAAAAAAAAAEAIAAAACUBAABk&#10;cnMvZTJvRG9jLnhtbFBLBQYAAAAABgAGAFkBAABiBQAAAAA=&#10;">
                <v:fill on="f" focussize="0,0"/>
                <v:stroke weight="0.639133858267717pt" color="#000000" joinstyle="round"/>
                <v:imagedata o:title=""/>
                <o:lock v:ext="edit" aspectratio="f"/>
              </v:line>
            </w:pict>
          </mc:Fallback>
        </mc:AlternateContent>
      </w:r>
      <w:r>
        <w:rPr>
          <w:rFonts w:ascii="Times New Roman"/>
          <w:w w:val="95"/>
          <w:sz w:val="24"/>
        </w:rPr>
        <w:t>3</w:t>
      </w:r>
    </w:p>
    <w:p>
      <w:pPr>
        <w:spacing w:after="0" w:line="219" w:lineRule="exact"/>
        <w:jc w:val="left"/>
        <w:rPr>
          <w:rFonts w:ascii="Times New Roman"/>
          <w:sz w:val="24"/>
        </w:rPr>
        <w:sectPr>
          <w:type w:val="continuous"/>
          <w:pgSz w:w="11910" w:h="16840"/>
          <w:pgMar w:top="1400" w:right="980" w:bottom="280" w:left="1360" w:header="720" w:footer="720" w:gutter="0"/>
          <w:cols w:equalWidth="0" w:num="2">
            <w:col w:w="1419" w:space="2222"/>
            <w:col w:w="5929"/>
          </w:cols>
        </w:sectPr>
      </w:pPr>
    </w:p>
    <w:p>
      <w:pPr>
        <w:pStyle w:val="5"/>
        <w:rPr>
          <w:rFonts w:ascii="Times New Roman"/>
          <w:sz w:val="20"/>
        </w:rPr>
      </w:pPr>
    </w:p>
    <w:p>
      <w:pPr>
        <w:pStyle w:val="5"/>
        <w:spacing w:before="2"/>
        <w:rPr>
          <w:rFonts w:ascii="Times New Roman"/>
          <w:sz w:val="22"/>
        </w:rPr>
      </w:pPr>
    </w:p>
    <w:p>
      <w:pPr>
        <w:spacing w:after="0"/>
        <w:rPr>
          <w:rFonts w:ascii="Times New Roman"/>
          <w:sz w:val="22"/>
        </w:rPr>
        <w:sectPr>
          <w:type w:val="continuous"/>
          <w:pgSz w:w="11910" w:h="16840"/>
          <w:pgMar w:top="1400" w:right="980" w:bottom="280" w:left="1360" w:header="720" w:footer="720" w:gutter="0"/>
        </w:sectPr>
      </w:pPr>
    </w:p>
    <w:p>
      <w:pPr>
        <w:pStyle w:val="13"/>
        <w:numPr>
          <w:ilvl w:val="0"/>
          <w:numId w:val="19"/>
        </w:numPr>
        <w:tabs>
          <w:tab w:val="left" w:pos="1261"/>
        </w:tabs>
        <w:spacing w:before="91" w:after="0" w:line="395" w:lineRule="exact"/>
        <w:ind w:left="1260" w:right="0" w:hanging="473"/>
        <w:jc w:val="left"/>
        <w:rPr>
          <w:rFonts w:ascii="Times New Roman"/>
          <w:sz w:val="24"/>
        </w:rPr>
      </w:pPr>
      <w:r>
        <mc:AlternateContent>
          <mc:Choice Requires="wps">
            <w:drawing>
              <wp:anchor distT="0" distB="0" distL="114300" distR="114300" simplePos="0" relativeHeight="249979904" behindDoc="1" locked="0" layoutInCell="1" allowOverlap="1">
                <wp:simplePos x="0" y="0"/>
                <wp:positionH relativeFrom="page">
                  <wp:posOffset>1656715</wp:posOffset>
                </wp:positionH>
                <wp:positionV relativeFrom="paragraph">
                  <wp:posOffset>257175</wp:posOffset>
                </wp:positionV>
                <wp:extent cx="90170" cy="0"/>
                <wp:effectExtent l="0" t="0" r="0" b="0"/>
                <wp:wrapNone/>
                <wp:docPr id="24" name="直线 74"/>
                <wp:cNvGraphicFramePr/>
                <a:graphic xmlns:a="http://schemas.openxmlformats.org/drawingml/2006/main">
                  <a:graphicData uri="http://schemas.microsoft.com/office/word/2010/wordprocessingShape">
                    <wps:wsp>
                      <wps:cNvSpPr/>
                      <wps:spPr>
                        <a:xfrm>
                          <a:off x="0" y="0"/>
                          <a:ext cx="90170" cy="0"/>
                        </a:xfrm>
                        <a:prstGeom prst="line">
                          <a:avLst/>
                        </a:prstGeom>
                        <a:ln w="7803" cap="flat" cmpd="sng">
                          <a:solidFill>
                            <a:srgbClr val="000000"/>
                          </a:solidFill>
                          <a:prstDash val="solid"/>
                          <a:headEnd type="none" w="med" len="med"/>
                          <a:tailEnd type="none" w="med" len="med"/>
                        </a:ln>
                      </wps:spPr>
                      <wps:bodyPr upright="1"/>
                    </wps:wsp>
                  </a:graphicData>
                </a:graphic>
              </wp:anchor>
            </w:drawing>
          </mc:Choice>
          <mc:Fallback>
            <w:pict>
              <v:line id="直线 74" o:spid="_x0000_s1026" o:spt="20" style="position:absolute;left:0pt;margin-left:130.45pt;margin-top:20.25pt;height:0pt;width:7.1pt;mso-position-horizontal-relative:page;z-index:-253336576;mso-width-relative:page;mso-height-relative:page;" filled="f" stroked="t" coordsize="21600,21600" o:gfxdata="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nznKLaAAAACQEAAA8AAAAAAAAAAQAgAAAAIgAA&#10;AGRycy9kb3ducmV2LnhtbFBLAQIUABQAAAAIAIdO4kAvtlsUzQEAAI0DAAAOAAAAAAAAAAEAIAAA&#10;ACkBAABkcnMvZTJvRG9jLnhtbFBLBQYAAAAABgAGAFkBAABoBQAAAAA=&#10;">
                <v:fill on="f" focussize="0,0"/>
                <v:stroke weight="0.614409448818898pt" color="#000000" joinstyle="round"/>
                <v:imagedata o:title=""/>
                <o:lock v:ext="edit" aspectratio="f"/>
              </v:line>
            </w:pict>
          </mc:Fallback>
        </mc:AlternateContent>
      </w:r>
      <w:r>
        <w:rPr>
          <w:rFonts w:ascii="Times New Roman"/>
          <w:w w:val="95"/>
          <w:position w:val="15"/>
          <w:sz w:val="24"/>
        </w:rPr>
        <w:t>1</w:t>
      </w:r>
    </w:p>
    <w:p>
      <w:pPr>
        <w:spacing w:before="0" w:line="218" w:lineRule="exact"/>
        <w:ind w:left="0" w:right="38" w:firstLine="0"/>
        <w:jc w:val="right"/>
        <w:rPr>
          <w:rFonts w:ascii="Times New Roman"/>
          <w:sz w:val="24"/>
        </w:rPr>
      </w:pPr>
      <w:r>
        <w:rPr>
          <w:rFonts w:ascii="Times New Roman"/>
          <w:w w:val="95"/>
          <w:sz w:val="24"/>
        </w:rPr>
        <w:t>4</w:t>
      </w:r>
    </w:p>
    <w:p>
      <w:pPr>
        <w:pStyle w:val="13"/>
        <w:numPr>
          <w:ilvl w:val="0"/>
          <w:numId w:val="19"/>
        </w:numPr>
        <w:tabs>
          <w:tab w:val="left" w:pos="1264"/>
        </w:tabs>
        <w:spacing w:before="91" w:after="0" w:line="395" w:lineRule="exact"/>
        <w:ind w:left="1263" w:right="0" w:hanging="476"/>
        <w:jc w:val="left"/>
        <w:rPr>
          <w:rFonts w:ascii="Times New Roman"/>
          <w:sz w:val="24"/>
        </w:rPr>
      </w:pPr>
      <w:r>
        <w:rPr>
          <w:rFonts w:ascii="Times New Roman"/>
          <w:w w:val="95"/>
          <w:position w:val="15"/>
          <w:sz w:val="24"/>
        </w:rPr>
        <w:br w:type="column"/>
      </w:r>
      <w:r>
        <w:rPr>
          <w:rFonts w:ascii="Times New Roman"/>
          <w:position w:val="15"/>
          <w:sz w:val="24"/>
        </w:rPr>
        <w:t>2</w:t>
      </w:r>
    </w:p>
    <w:p>
      <w:pPr>
        <w:spacing w:before="0" w:line="218" w:lineRule="exact"/>
        <w:ind w:left="1261" w:right="0" w:firstLine="0"/>
        <w:jc w:val="left"/>
        <w:rPr>
          <w:rFonts w:ascii="Times New Roman"/>
          <w:sz w:val="24"/>
        </w:rPr>
      </w:pPr>
      <w:r>
        <mc:AlternateContent>
          <mc:Choice Requires="wps">
            <w:drawing>
              <wp:anchor distT="0" distB="0" distL="114300" distR="114300" simplePos="0" relativeHeight="249980928" behindDoc="1" locked="0" layoutInCell="1" allowOverlap="1">
                <wp:simplePos x="0" y="0"/>
                <wp:positionH relativeFrom="page">
                  <wp:posOffset>3968750</wp:posOffset>
                </wp:positionH>
                <wp:positionV relativeFrom="paragraph">
                  <wp:posOffset>-50800</wp:posOffset>
                </wp:positionV>
                <wp:extent cx="90170" cy="0"/>
                <wp:effectExtent l="0" t="0" r="0" b="0"/>
                <wp:wrapNone/>
                <wp:docPr id="25" name="直线 75"/>
                <wp:cNvGraphicFramePr/>
                <a:graphic xmlns:a="http://schemas.openxmlformats.org/drawingml/2006/main">
                  <a:graphicData uri="http://schemas.microsoft.com/office/word/2010/wordprocessingShape">
                    <wps:wsp>
                      <wps:cNvSpPr/>
                      <wps:spPr>
                        <a:xfrm>
                          <a:off x="0" y="0"/>
                          <a:ext cx="90170" cy="0"/>
                        </a:xfrm>
                        <a:prstGeom prst="line">
                          <a:avLst/>
                        </a:prstGeom>
                        <a:ln w="7803" cap="flat" cmpd="sng">
                          <a:solidFill>
                            <a:srgbClr val="000000"/>
                          </a:solidFill>
                          <a:prstDash val="solid"/>
                          <a:headEnd type="none" w="med" len="med"/>
                          <a:tailEnd type="none" w="med" len="med"/>
                        </a:ln>
                      </wps:spPr>
                      <wps:bodyPr upright="1"/>
                    </wps:wsp>
                  </a:graphicData>
                </a:graphic>
              </wp:anchor>
            </w:drawing>
          </mc:Choice>
          <mc:Fallback>
            <w:pict>
              <v:line id="直线 75" o:spid="_x0000_s1026" o:spt="20" style="position:absolute;left:0pt;margin-left:312.5pt;margin-top:-4pt;height:0pt;width:7.1pt;mso-position-horizontal-relative:page;z-index:-253335552;mso-width-relative:page;mso-height-relative:page;" filled="f" stroked="t" coordsize="21600,21600" o:gfxdata="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qB1qq2wAAAAkBAAAPAAAAAAAAAAEAIAAAACIA&#10;AABkcnMvZG93bnJldi54bWxQSwECFAAUAAAACACHTuJAOYBs3s0BAACNAwAADgAAAAAAAAABACAA&#10;AAAqAQAAZHJzL2Uyb0RvYy54bWxQSwUGAAAAAAYABgBZAQAAaQUAAAAA&#10;">
                <v:fill on="f" focussize="0,0"/>
                <v:stroke weight="0.614409448818898pt" color="#000000" joinstyle="round"/>
                <v:imagedata o:title=""/>
                <o:lock v:ext="edit" aspectratio="f"/>
              </v:line>
            </w:pict>
          </mc:Fallback>
        </mc:AlternateContent>
      </w:r>
      <w:r>
        <w:rPr>
          <w:rFonts w:ascii="Times New Roman"/>
          <w:w w:val="95"/>
          <w:sz w:val="24"/>
        </w:rPr>
        <w:t>5</w:t>
      </w:r>
    </w:p>
    <w:p>
      <w:pPr>
        <w:spacing w:after="0" w:line="218" w:lineRule="exact"/>
        <w:jc w:val="left"/>
        <w:rPr>
          <w:rFonts w:ascii="Times New Roman"/>
          <w:sz w:val="24"/>
        </w:rPr>
        <w:sectPr>
          <w:type w:val="continuous"/>
          <w:pgSz w:w="11910" w:h="16840"/>
          <w:pgMar w:top="1400" w:right="980" w:bottom="280" w:left="1360" w:header="720" w:footer="720" w:gutter="0"/>
          <w:cols w:equalWidth="0" w:num="2">
            <w:col w:w="1419" w:space="2222"/>
            <w:col w:w="5929"/>
          </w:cols>
        </w:sectPr>
      </w:pPr>
    </w:p>
    <w:p>
      <w:pPr>
        <w:pStyle w:val="5"/>
        <w:spacing w:before="9"/>
        <w:rPr>
          <w:rFonts w:ascii="Times New Roman"/>
          <w:sz w:val="29"/>
        </w:rPr>
      </w:pPr>
    </w:p>
    <w:p>
      <w:pPr>
        <w:pStyle w:val="5"/>
        <w:spacing w:before="62"/>
        <w:ind w:left="788"/>
      </w:pPr>
      <w:r>
        <w:t>答案：A</w:t>
      </w:r>
    </w:p>
    <w:p>
      <w:pPr>
        <w:pStyle w:val="3"/>
        <w:spacing w:before="103"/>
        <w:rPr>
          <w:rFonts w:hint="eastAsia" w:ascii="Microsoft JhengHei" w:eastAsia="Microsoft JhengHei"/>
        </w:rPr>
      </w:pPr>
      <w:r>
        <w:rPr>
          <w:rFonts w:hint="eastAsia" w:ascii="Microsoft JhengHei" w:eastAsia="Microsoft JhengHei"/>
        </w:rPr>
        <w:t>例题 2：</w:t>
      </w:r>
    </w:p>
    <w:p>
      <w:pPr>
        <w:pStyle w:val="5"/>
        <w:spacing w:before="142"/>
        <w:ind w:left="788"/>
      </w:pPr>
      <w:r>
        <w:t>根据以下资料回答问题：</w:t>
      </w:r>
    </w:p>
    <w:p>
      <w:pPr>
        <w:pStyle w:val="5"/>
        <w:spacing w:before="141" w:line="336" w:lineRule="auto"/>
        <w:ind w:left="229" w:right="259" w:firstLine="559"/>
        <w:jc w:val="both"/>
      </w:pPr>
      <w:r>
        <mc:AlternateContent>
          <mc:Choice Requires="wpg">
            <w:drawing>
              <wp:anchor distT="0" distB="0" distL="114300" distR="114300" simplePos="0" relativeHeight="249975808" behindDoc="1" locked="0" layoutInCell="1" allowOverlap="1">
                <wp:simplePos x="0" y="0"/>
                <wp:positionH relativeFrom="page">
                  <wp:posOffset>1454150</wp:posOffset>
                </wp:positionH>
                <wp:positionV relativeFrom="paragraph">
                  <wp:posOffset>960120</wp:posOffset>
                </wp:positionV>
                <wp:extent cx="4491990" cy="2454275"/>
                <wp:effectExtent l="635" t="635" r="3175" b="2540"/>
                <wp:wrapNone/>
                <wp:docPr id="20" name="组合 76"/>
                <wp:cNvGraphicFramePr/>
                <a:graphic xmlns:a="http://schemas.openxmlformats.org/drawingml/2006/main">
                  <a:graphicData uri="http://schemas.microsoft.com/office/word/2010/wordprocessingGroup">
                    <wpg:wgp>
                      <wpg:cNvGrpSpPr/>
                      <wpg:grpSpPr>
                        <a:xfrm>
                          <a:off x="0" y="0"/>
                          <a:ext cx="4491990" cy="2454275"/>
                          <a:chOff x="2291" y="1513"/>
                          <a:chExt cx="7074" cy="3865"/>
                        </a:xfrm>
                      </wpg:grpSpPr>
                      <pic:pic xmlns:pic="http://schemas.openxmlformats.org/drawingml/2006/picture">
                        <pic:nvPicPr>
                          <pic:cNvPr id="16" name="图片 77"/>
                          <pic:cNvPicPr>
                            <a:picLocks noChangeAspect="1"/>
                          </pic:cNvPicPr>
                        </pic:nvPicPr>
                        <pic:blipFill>
                          <a:blip r:embed="rId16"/>
                          <a:stretch>
                            <a:fillRect/>
                          </a:stretch>
                        </pic:blipFill>
                        <pic:spPr>
                          <a:xfrm>
                            <a:off x="2290" y="1919"/>
                            <a:ext cx="7074" cy="3308"/>
                          </a:xfrm>
                          <a:prstGeom prst="rect">
                            <a:avLst/>
                          </a:prstGeom>
                          <a:noFill/>
                          <a:ln>
                            <a:noFill/>
                          </a:ln>
                        </pic:spPr>
                      </pic:pic>
                      <wps:wsp>
                        <wps:cNvPr id="17" name="任意多边形 78"/>
                        <wps:cNvSpPr/>
                        <wps:spPr>
                          <a:xfrm>
                            <a:off x="2550" y="1520"/>
                            <a:ext cx="5950" cy="3850"/>
                          </a:xfrm>
                          <a:custGeom>
                            <a:avLst/>
                            <a:gdLst/>
                            <a:ahLst/>
                            <a:cxnLst/>
                            <a:pathLst>
                              <a:path w="5950" h="3850">
                                <a:moveTo>
                                  <a:pt x="0" y="342"/>
                                </a:moveTo>
                                <a:lnTo>
                                  <a:pt x="434" y="342"/>
                                </a:lnTo>
                                <a:lnTo>
                                  <a:pt x="434" y="0"/>
                                </a:lnTo>
                                <a:lnTo>
                                  <a:pt x="0" y="0"/>
                                </a:lnTo>
                                <a:lnTo>
                                  <a:pt x="0" y="342"/>
                                </a:lnTo>
                                <a:close/>
                                <a:moveTo>
                                  <a:pt x="5301" y="3850"/>
                                </a:moveTo>
                                <a:lnTo>
                                  <a:pt x="5950" y="3850"/>
                                </a:lnTo>
                                <a:lnTo>
                                  <a:pt x="5950" y="3449"/>
                                </a:lnTo>
                                <a:lnTo>
                                  <a:pt x="5301" y="3449"/>
                                </a:lnTo>
                                <a:lnTo>
                                  <a:pt x="5301" y="3850"/>
                                </a:lnTo>
                                <a:close/>
                              </a:path>
                            </a:pathLst>
                          </a:custGeom>
                          <a:noFill/>
                          <a:ln w="9525" cap="flat" cmpd="sng">
                            <a:solidFill>
                              <a:srgbClr val="FFFFFF"/>
                            </a:solidFill>
                            <a:prstDash val="solid"/>
                            <a:headEnd type="none" w="med" len="med"/>
                            <a:tailEnd type="none" w="med" len="med"/>
                          </a:ln>
                        </wps:spPr>
                        <wps:bodyPr upright="1"/>
                      </wps:wsp>
                      <wps:wsp>
                        <wps:cNvPr id="18" name="文本框 79"/>
                        <wps:cNvSpPr txBox="1"/>
                        <wps:spPr>
                          <a:xfrm>
                            <a:off x="2702" y="1605"/>
                            <a:ext cx="170" cy="200"/>
                          </a:xfrm>
                          <a:prstGeom prst="rect">
                            <a:avLst/>
                          </a:prstGeom>
                          <a:noFill/>
                          <a:ln>
                            <a:noFill/>
                          </a:ln>
                        </wps:spPr>
                        <wps:txbx>
                          <w:txbxContent>
                            <w:p>
                              <w:pPr>
                                <w:spacing w:before="0" w:line="199" w:lineRule="exact"/>
                                <w:ind w:left="0" w:right="0" w:firstLine="0"/>
                                <w:jc w:val="left"/>
                                <w:rPr>
                                  <w:rFonts w:ascii="Times New Roman"/>
                                  <w:sz w:val="18"/>
                                </w:rPr>
                              </w:pPr>
                              <w:r>
                                <w:rPr>
                                  <w:rFonts w:ascii="Times New Roman"/>
                                  <w:w w:val="99"/>
                                  <w:sz w:val="18"/>
                                </w:rPr>
                                <w:t>%</w:t>
                              </w:r>
                            </w:p>
                          </w:txbxContent>
                        </wps:txbx>
                        <wps:bodyPr lIns="0" tIns="0" rIns="0" bIns="0" upright="1"/>
                      </wps:wsp>
                      <wps:wsp>
                        <wps:cNvPr id="19" name="文本框 80"/>
                        <wps:cNvSpPr txBox="1"/>
                        <wps:spPr>
                          <a:xfrm>
                            <a:off x="8005" y="5076"/>
                            <a:ext cx="200" cy="180"/>
                          </a:xfrm>
                          <a:prstGeom prst="rect">
                            <a:avLst/>
                          </a:prstGeom>
                          <a:noFill/>
                          <a:ln>
                            <a:noFill/>
                          </a:ln>
                        </wps:spPr>
                        <wps:txbx>
                          <w:txbxContent>
                            <w:p>
                              <w:pPr>
                                <w:spacing w:before="0" w:line="180" w:lineRule="exact"/>
                                <w:ind w:left="0" w:right="0" w:firstLine="0"/>
                                <w:jc w:val="left"/>
                                <w:rPr>
                                  <w:sz w:val="18"/>
                                </w:rPr>
                              </w:pPr>
                              <w:r>
                                <w:rPr>
                                  <w:sz w:val="18"/>
                                </w:rPr>
                                <w:t>年</w:t>
                              </w:r>
                            </w:p>
                          </w:txbxContent>
                        </wps:txbx>
                        <wps:bodyPr lIns="0" tIns="0" rIns="0" bIns="0" upright="1"/>
                      </wps:wsp>
                    </wpg:wgp>
                  </a:graphicData>
                </a:graphic>
              </wp:anchor>
            </w:drawing>
          </mc:Choice>
          <mc:Fallback>
            <w:pict>
              <v:group id="组合 76" o:spid="_x0000_s1026" o:spt="203" style="position:absolute;left:0pt;margin-left:114.5pt;margin-top:75.6pt;height:193.25pt;width:353.7pt;mso-position-horizontal-relative:page;z-index:-253340672;mso-width-relative:page;mso-height-relative:page;" coordorigin="2291,1513" coordsize="7074,3865" o:gfxdata="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">
                <o:lock v:ext="edit" aspectratio="f"/>
                <v:shape id="图片 77" o:spid="_x0000_s1026" o:spt="75" alt="" type="#_x0000_t75" style="position:absolute;left:2290;top:1919;height:3308;width:7074;" filled="f" o:preferrelative="t" stroked="f" coordsize="21600,21600" o:gfxdata="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oFDyE7gAAADbAAAA&#10;DwAAAAAAAAABACAAAAAiAAAAZHJzL2Rvd25yZXYueG1sUEsBAhQAFAAAAAgAh07iQDMvBZ47AAAA&#10;OQAAABAAAAAAAAAAAQAgAAAABwEAAGRycy9zaGFwZXhtbC54bWxQSwUGAAAAAAYABgBbAQAAsQMA&#10;AAAA&#10;">
                  <v:fill on="f" focussize="0,0"/>
                  <v:stroke on="f"/>
                  <v:imagedata r:id="rId16" o:title=""/>
                  <o:lock v:ext="edit" aspectratio="t"/>
                </v:shape>
                <v:shape id="任意多边形 78" o:spid="_x0000_s1026" o:spt="100" style="position:absolute;left:2550;top:1520;height:3850;width:5950;" filled="f" stroked="t" coordsize="5950,3850" o:gfxdata="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uxAkrsAAADb&#10;AAAADwAAAAAAAAABACAAAAAiAAAAZHJzL2Rvd25yZXYueG1sUEsBAhQAFAAAAAgAh07iQDMvBZ47&#10;AAAAOQAAABAAAAAAAAAAAQAgAAAACgEAAGRycy9zaGFwZXhtbC54bWxQSwUGAAAAAAYABgBbAQAA&#10;tAMAAAAA&#10;" path="m0,342l434,342,434,0,0,0,0,342xm5301,3850l5950,3850,5950,3449,5301,3449,5301,3850xe">
                  <v:fill on="f" focussize="0,0"/>
                  <v:stroke color="#FFFFFF" joinstyle="round"/>
                  <v:imagedata o:title=""/>
                  <o:lock v:ext="edit" aspectratio="f"/>
                </v:shape>
                <v:shape id="文本框 79" o:spid="_x0000_s1026" o:spt="202" type="#_x0000_t202" style="position:absolute;left:2702;top:1605;height:200;width:170;" filled="f" stroked="f" coordsize="21600,21600" o:gfxdata="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Hz9v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199" w:lineRule="exact"/>
                          <w:ind w:left="0" w:right="0" w:firstLine="0"/>
                          <w:jc w:val="left"/>
                          <w:rPr>
                            <w:rFonts w:ascii="Times New Roman"/>
                            <w:sz w:val="18"/>
                          </w:rPr>
                        </w:pPr>
                        <w:r>
                          <w:rPr>
                            <w:rFonts w:ascii="Times New Roman"/>
                            <w:w w:val="99"/>
                            <w:sz w:val="18"/>
                          </w:rPr>
                          <w:t>%</w:t>
                        </w:r>
                      </w:p>
                    </w:txbxContent>
                  </v:textbox>
                </v:shape>
                <v:shape id="文本框 80" o:spid="_x0000_s1026" o:spt="202" type="#_x0000_t202" style="position:absolute;left:8005;top:5076;height:180;width:200;" filled="f" stroked="f" coordsize="21600,21600" o:gfxdata="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swWCW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before="0" w:line="180" w:lineRule="exact"/>
                          <w:ind w:left="0" w:right="0" w:firstLine="0"/>
                          <w:jc w:val="left"/>
                          <w:rPr>
                            <w:sz w:val="18"/>
                          </w:rPr>
                        </w:pPr>
                        <w:r>
                          <w:rPr>
                            <w:sz w:val="18"/>
                          </w:rPr>
                          <w:t>年</w:t>
                        </w:r>
                      </w:p>
                    </w:txbxContent>
                  </v:textbox>
                </v:shape>
              </v:group>
            </w:pict>
          </mc:Fallback>
        </mc:AlternateContent>
      </w:r>
      <w:r>
        <w:rPr>
          <w:spacing w:val="-1"/>
        </w:rPr>
        <w:t>统计结果显示：</w:t>
      </w:r>
      <w:r>
        <w:t>2012</w:t>
      </w:r>
      <w:r>
        <w:rPr>
          <w:spacing w:val="-3"/>
        </w:rPr>
        <w:t xml:space="preserve"> 年，</w:t>
      </w:r>
      <w:r>
        <w:t>S</w:t>
      </w:r>
      <w:r>
        <w:rPr>
          <w:spacing w:val="-3"/>
        </w:rPr>
        <w:t xml:space="preserve"> 市中小学生体质健康综合评价达标率</w:t>
      </w:r>
      <w:r>
        <w:t>（达</w:t>
      </w:r>
      <w:r>
        <w:rPr>
          <w:spacing w:val="-7"/>
        </w:rPr>
        <w:t>到体质健康综合评价“及格”以上标准的人数比例</w:t>
      </w:r>
      <w:r>
        <w:rPr>
          <w:spacing w:val="-20"/>
        </w:rPr>
        <w:t>）</w:t>
      </w:r>
      <w:r>
        <w:rPr>
          <w:spacing w:val="-23"/>
        </w:rPr>
        <w:t xml:space="preserve">为 </w:t>
      </w:r>
      <w:r>
        <w:rPr>
          <w:spacing w:val="-5"/>
        </w:rPr>
        <w:t>89.2</w:t>
      </w:r>
      <w:r>
        <w:rPr>
          <w:spacing w:val="-7"/>
        </w:rPr>
        <w:t>%，优良率</w:t>
      </w:r>
      <w:r>
        <w:t>（达</w:t>
      </w:r>
      <w:r>
        <w:rPr>
          <w:spacing w:val="-3"/>
        </w:rPr>
        <w:t>到体质健康综合评价“优秀”和“良好”标准的人数比例</w:t>
      </w:r>
      <w:r>
        <w:t>）</w:t>
      </w:r>
      <w:r>
        <w:rPr>
          <w:spacing w:val="-33"/>
        </w:rPr>
        <w:t xml:space="preserve">为 </w:t>
      </w:r>
      <w:r>
        <w:t>64.2%。</w:t>
      </w:r>
    </w:p>
    <w:p>
      <w:pPr>
        <w:pStyle w:val="5"/>
      </w:pPr>
    </w:p>
    <w:p>
      <w:pPr>
        <w:pStyle w:val="5"/>
      </w:pPr>
    </w:p>
    <w:p>
      <w:pPr>
        <w:pStyle w:val="5"/>
      </w:pPr>
    </w:p>
    <w:p>
      <w:pPr>
        <w:pStyle w:val="5"/>
      </w:pPr>
    </w:p>
    <w:p>
      <w:pPr>
        <w:pStyle w:val="5"/>
      </w:pPr>
    </w:p>
    <w:p>
      <w:pPr>
        <w:pStyle w:val="5"/>
      </w:pPr>
    </w:p>
    <w:p>
      <w:pPr>
        <w:pStyle w:val="5"/>
      </w:pPr>
    </w:p>
    <w:p>
      <w:pPr>
        <w:pStyle w:val="5"/>
      </w:pPr>
    </w:p>
    <w:p>
      <w:pPr>
        <w:pStyle w:val="5"/>
      </w:pPr>
    </w:p>
    <w:p>
      <w:pPr>
        <w:pStyle w:val="5"/>
      </w:pPr>
    </w:p>
    <w:p>
      <w:pPr>
        <w:pStyle w:val="5"/>
      </w:pPr>
    </w:p>
    <w:p>
      <w:pPr>
        <w:pStyle w:val="5"/>
      </w:pPr>
    </w:p>
    <w:p>
      <w:pPr>
        <w:pStyle w:val="5"/>
        <w:spacing w:before="1"/>
        <w:rPr>
          <w:sz w:val="34"/>
        </w:rPr>
      </w:pPr>
    </w:p>
    <w:p>
      <w:pPr>
        <w:tabs>
          <w:tab w:val="left" w:pos="580"/>
        </w:tabs>
        <w:spacing w:before="0"/>
        <w:ind w:left="0" w:right="35" w:firstLine="0"/>
        <w:jc w:val="center"/>
        <w:rPr>
          <w:b/>
          <w:sz w:val="21"/>
        </w:rPr>
      </w:pPr>
      <w:r>
        <w:rPr>
          <w:b/>
          <w:sz w:val="21"/>
        </w:rPr>
        <w:t>图</w:t>
      </w:r>
      <w:r>
        <w:rPr>
          <w:b/>
          <w:spacing w:val="-51"/>
          <w:sz w:val="21"/>
        </w:rPr>
        <w:t xml:space="preserve"> </w:t>
      </w:r>
      <w:r>
        <w:rPr>
          <w:rFonts w:ascii="Times New Roman" w:eastAsia="Times New Roman"/>
          <w:b/>
          <w:sz w:val="21"/>
        </w:rPr>
        <w:t>1</w:t>
      </w:r>
      <w:r>
        <w:rPr>
          <w:rFonts w:ascii="Times New Roman" w:eastAsia="Times New Roman"/>
          <w:b/>
          <w:sz w:val="21"/>
        </w:rPr>
        <w:tab/>
      </w:r>
      <w:r>
        <w:rPr>
          <w:rFonts w:ascii="Times New Roman" w:eastAsia="Times New Roman"/>
          <w:b/>
          <w:sz w:val="21"/>
        </w:rPr>
        <w:t>2008~2012</w:t>
      </w:r>
      <w:r>
        <w:rPr>
          <w:rFonts w:ascii="Times New Roman" w:eastAsia="Times New Roman"/>
          <w:b/>
          <w:spacing w:val="-2"/>
          <w:sz w:val="21"/>
        </w:rPr>
        <w:t xml:space="preserve"> </w:t>
      </w:r>
      <w:r>
        <w:rPr>
          <w:b/>
          <w:sz w:val="21"/>
        </w:rPr>
        <w:t>年</w:t>
      </w:r>
      <w:r>
        <w:rPr>
          <w:b/>
          <w:spacing w:val="-54"/>
          <w:sz w:val="21"/>
        </w:rPr>
        <w:t xml:space="preserve"> </w:t>
      </w:r>
      <w:r>
        <w:rPr>
          <w:rFonts w:ascii="Times New Roman" w:eastAsia="Times New Roman"/>
          <w:b/>
          <w:sz w:val="21"/>
        </w:rPr>
        <w:t>S</w:t>
      </w:r>
      <w:r>
        <w:rPr>
          <w:rFonts w:ascii="Times New Roman" w:eastAsia="Times New Roman"/>
          <w:b/>
          <w:spacing w:val="-2"/>
          <w:sz w:val="21"/>
        </w:rPr>
        <w:t xml:space="preserve"> </w:t>
      </w:r>
      <w:r>
        <w:rPr>
          <w:b/>
          <w:sz w:val="21"/>
        </w:rPr>
        <w:t>市中小学生体质健康综</w:t>
      </w:r>
      <w:r>
        <w:rPr>
          <w:b/>
          <w:spacing w:val="-3"/>
          <w:sz w:val="21"/>
        </w:rPr>
        <w:t>合</w:t>
      </w:r>
      <w:r>
        <w:rPr>
          <w:b/>
          <w:sz w:val="21"/>
        </w:rPr>
        <w:t>评</w:t>
      </w:r>
      <w:r>
        <w:rPr>
          <w:b/>
          <w:spacing w:val="-3"/>
          <w:sz w:val="21"/>
        </w:rPr>
        <w:t>价</w:t>
      </w:r>
      <w:r>
        <w:rPr>
          <w:b/>
          <w:sz w:val="21"/>
        </w:rPr>
        <w:t>比较</w:t>
      </w:r>
    </w:p>
    <w:p>
      <w:pPr>
        <w:spacing w:after="0"/>
        <w:jc w:val="center"/>
        <w:rPr>
          <w:sz w:val="21"/>
        </w:rPr>
        <w:sectPr>
          <w:type w:val="continuous"/>
          <w:pgSz w:w="11910" w:h="16840"/>
          <w:pgMar w:top="1400" w:right="980" w:bottom="280" w:left="1360" w:header="720" w:footer="720" w:gutter="0"/>
        </w:sectPr>
      </w:pPr>
    </w:p>
    <w:p>
      <w:pPr>
        <w:pStyle w:val="5"/>
        <w:spacing w:before="4" w:after="1"/>
        <w:rPr>
          <w:b/>
          <w:sz w:val="26"/>
        </w:rPr>
      </w:pPr>
    </w:p>
    <w:p>
      <w:pPr>
        <w:pStyle w:val="5"/>
        <w:ind w:left="629"/>
        <w:rPr>
          <w:sz w:val="20"/>
        </w:rPr>
      </w:pPr>
      <w:r>
        <w:rPr>
          <w:sz w:val="20"/>
        </w:rPr>
        <mc:AlternateContent>
          <mc:Choice Requires="wpg">
            <w:drawing>
              <wp:inline distT="0" distB="0" distL="114300" distR="114300">
                <wp:extent cx="4435475" cy="2142490"/>
                <wp:effectExtent l="0" t="0" r="3175" b="10160"/>
                <wp:docPr id="35" name="组合 81"/>
                <wp:cNvGraphicFramePr/>
                <a:graphic xmlns:a="http://schemas.openxmlformats.org/drawingml/2006/main">
                  <a:graphicData uri="http://schemas.microsoft.com/office/word/2010/wordprocessingGroup">
                    <wpg:wgp>
                      <wpg:cNvGrpSpPr/>
                      <wpg:grpSpPr>
                        <a:xfrm>
                          <a:off x="0" y="0"/>
                          <a:ext cx="4435475" cy="2142490"/>
                          <a:chOff x="0" y="0"/>
                          <a:chExt cx="6985" cy="3374"/>
                        </a:xfrm>
                      </wpg:grpSpPr>
                      <pic:pic xmlns:pic="http://schemas.openxmlformats.org/drawingml/2006/picture">
                        <pic:nvPicPr>
                          <pic:cNvPr id="32" name="图片 82"/>
                          <pic:cNvPicPr>
                            <a:picLocks noChangeAspect="1"/>
                          </pic:cNvPicPr>
                        </pic:nvPicPr>
                        <pic:blipFill>
                          <a:blip r:embed="rId17"/>
                          <a:stretch>
                            <a:fillRect/>
                          </a:stretch>
                        </pic:blipFill>
                        <pic:spPr>
                          <a:xfrm>
                            <a:off x="0" y="0"/>
                            <a:ext cx="6985" cy="3373"/>
                          </a:xfrm>
                          <a:prstGeom prst="rect">
                            <a:avLst/>
                          </a:prstGeom>
                          <a:noFill/>
                          <a:ln>
                            <a:noFill/>
                          </a:ln>
                        </pic:spPr>
                      </pic:pic>
                      <wps:wsp>
                        <wps:cNvPr id="33" name="矩形 83"/>
                        <wps:cNvSpPr/>
                        <wps:spPr>
                          <a:xfrm>
                            <a:off x="6026" y="2894"/>
                            <a:ext cx="493" cy="471"/>
                          </a:xfrm>
                          <a:prstGeom prst="rect">
                            <a:avLst/>
                          </a:prstGeom>
                          <a:noFill/>
                          <a:ln w="9525" cap="flat" cmpd="sng">
                            <a:solidFill>
                              <a:srgbClr val="FFFFFF"/>
                            </a:solidFill>
                            <a:prstDash val="solid"/>
                            <a:miter/>
                            <a:headEnd type="none" w="med" len="med"/>
                            <a:tailEnd type="none" w="med" len="med"/>
                          </a:ln>
                        </wps:spPr>
                        <wps:bodyPr upright="1"/>
                      </wps:wsp>
                      <wps:wsp>
                        <wps:cNvPr id="34" name="文本框 84"/>
                        <wps:cNvSpPr txBox="1"/>
                        <wps:spPr>
                          <a:xfrm>
                            <a:off x="6179" y="3174"/>
                            <a:ext cx="170" cy="200"/>
                          </a:xfrm>
                          <a:prstGeom prst="rect">
                            <a:avLst/>
                          </a:prstGeom>
                          <a:noFill/>
                          <a:ln>
                            <a:noFill/>
                          </a:ln>
                        </wps:spPr>
                        <wps:txbx>
                          <w:txbxContent>
                            <w:p>
                              <w:pPr>
                                <w:spacing w:before="0" w:line="199" w:lineRule="exact"/>
                                <w:ind w:left="0" w:right="0" w:firstLine="0"/>
                                <w:jc w:val="left"/>
                                <w:rPr>
                                  <w:rFonts w:ascii="Times New Roman"/>
                                  <w:sz w:val="18"/>
                                </w:rPr>
                              </w:pPr>
                              <w:r>
                                <w:rPr>
                                  <w:rFonts w:ascii="Times New Roman"/>
                                  <w:w w:val="99"/>
                                  <w:sz w:val="18"/>
                                </w:rPr>
                                <w:t>%</w:t>
                              </w:r>
                            </w:p>
                          </w:txbxContent>
                        </wps:txbx>
                        <wps:bodyPr lIns="0" tIns="0" rIns="0" bIns="0" upright="1"/>
                      </wps:wsp>
                    </wpg:wgp>
                  </a:graphicData>
                </a:graphic>
              </wp:inline>
            </w:drawing>
          </mc:Choice>
          <mc:Fallback>
            <w:pict>
              <v:group id="组合 81" o:spid="_x0000_s1026" o:spt="203" style="height:168.7pt;width:349.25pt;" coordsize="6985,3374" o:gfxdata="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">
                <o:lock v:ext="edit" aspectratio="f"/>
                <v:shape id="图片 82" o:spid="_x0000_s1026" o:spt="75" alt="" type="#_x0000_t75" style="position:absolute;left:0;top:0;height:3373;width:6985;" filled="f" o:preferrelative="t" stroked="f" coordsize="21600,21600" o:gfxdata="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jgFMb4A&#10;AADbAAAADwAAAAAAAAABACAAAAAiAAAAZHJzL2Rvd25yZXYueG1sUEsBAhQAFAAAAAgAh07iQDMv&#10;BZ47AAAAOQAAABAAAAAAAAAAAQAgAAAADQEAAGRycy9zaGFwZXhtbC54bWxQSwUGAAAAAAYABgBb&#10;AQAAtwMAAAAA&#10;">
                  <v:fill on="f" focussize="0,0"/>
                  <v:stroke on="f"/>
                  <v:imagedata r:id="rId17" o:title=""/>
                  <o:lock v:ext="edit" aspectratio="t"/>
                </v:shape>
                <v:rect id="矩形 83" o:spid="_x0000_s1026" o:spt="1" style="position:absolute;left:6026;top:2894;height:471;width:493;" filled="f" stroked="t" coordsize="21600,21600" o:gfxdata="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q7Rbb4A&#10;AADbAAAADwAAAAAAAAABACAAAAAiAAAAZHJzL2Rvd25yZXYueG1sUEsBAhQAFAAAAAgAh07iQDMv&#10;BZ47AAAAOQAAABAAAAAAAAAAAQAgAAAADQEAAGRycy9zaGFwZXhtbC54bWxQSwUGAAAAAAYABgBb&#10;AQAAtwMAAAAA&#10;">
                  <v:fill on="f" focussize="0,0"/>
                  <v:stroke color="#FFFFFF" joinstyle="miter"/>
                  <v:imagedata o:title=""/>
                  <o:lock v:ext="edit" aspectratio="f"/>
                </v:rect>
                <v:shape id="文本框 84" o:spid="_x0000_s1026" o:spt="202" type="#_x0000_t202" style="position:absolute;left:6179;top:3174;height:200;width:170;" filled="f" stroked="f" coordsize="21600,21600" o:gfxdata="UEsDBAoAAAAAAIdO4kAAAAAAAAAAAAAAAAAEAAAAZHJzL1BLAwQUAAAACACHTuJAPoSr274AAADb&#10;AAAADwAAAGRycy9kb3ducmV2LnhtbEWPQWsCMRSE70L/Q3gFb5pYRe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oSr2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199" w:lineRule="exact"/>
                          <w:ind w:left="0" w:right="0" w:firstLine="0"/>
                          <w:jc w:val="left"/>
                          <w:rPr>
                            <w:rFonts w:ascii="Times New Roman"/>
                            <w:sz w:val="18"/>
                          </w:rPr>
                        </w:pPr>
                        <w:r>
                          <w:rPr>
                            <w:rFonts w:ascii="Times New Roman"/>
                            <w:w w:val="99"/>
                            <w:sz w:val="18"/>
                          </w:rPr>
                          <w:t>%</w:t>
                        </w:r>
                      </w:p>
                    </w:txbxContent>
                  </v:textbox>
                </v:shape>
                <w10:wrap type="none"/>
                <w10:anchorlock/>
              </v:group>
            </w:pict>
          </mc:Fallback>
        </mc:AlternateContent>
      </w:r>
    </w:p>
    <w:p>
      <w:pPr>
        <w:pStyle w:val="5"/>
        <w:rPr>
          <w:b/>
          <w:sz w:val="20"/>
        </w:rPr>
      </w:pPr>
    </w:p>
    <w:p>
      <w:pPr>
        <w:pStyle w:val="5"/>
        <w:rPr>
          <w:b/>
          <w:sz w:val="20"/>
        </w:rPr>
      </w:pPr>
    </w:p>
    <w:p>
      <w:pPr>
        <w:pStyle w:val="5"/>
        <w:rPr>
          <w:b/>
          <w:sz w:val="20"/>
        </w:rPr>
      </w:pPr>
    </w:p>
    <w:p>
      <w:pPr>
        <w:pStyle w:val="5"/>
        <w:rPr>
          <w:b/>
          <w:sz w:val="20"/>
        </w:rPr>
      </w:pPr>
    </w:p>
    <w:p>
      <w:pPr>
        <w:pStyle w:val="5"/>
        <w:rPr>
          <w:b/>
          <w:sz w:val="20"/>
        </w:rPr>
      </w:pPr>
    </w:p>
    <w:p>
      <w:pPr>
        <w:pStyle w:val="5"/>
        <w:spacing w:before="9"/>
        <w:rPr>
          <w:b/>
          <w:sz w:val="24"/>
        </w:rPr>
      </w:pPr>
    </w:p>
    <w:p>
      <w:pPr>
        <w:tabs>
          <w:tab w:val="left" w:pos="580"/>
        </w:tabs>
        <w:spacing w:before="78"/>
        <w:ind w:left="0" w:right="30" w:firstLine="0"/>
        <w:jc w:val="center"/>
        <w:rPr>
          <w:b/>
          <w:sz w:val="21"/>
        </w:rPr>
      </w:pPr>
      <w:r>
        <w:rPr>
          <w:b/>
          <w:sz w:val="21"/>
        </w:rPr>
        <w:t>图</w:t>
      </w:r>
      <w:r>
        <w:rPr>
          <w:b/>
          <w:spacing w:val="-51"/>
          <w:sz w:val="21"/>
        </w:rPr>
        <w:t xml:space="preserve"> </w:t>
      </w:r>
      <w:r>
        <w:rPr>
          <w:rFonts w:ascii="Times New Roman" w:eastAsia="Times New Roman"/>
          <w:b/>
          <w:sz w:val="21"/>
        </w:rPr>
        <w:t>2</w:t>
      </w:r>
      <w:r>
        <w:rPr>
          <w:rFonts w:ascii="Times New Roman" w:eastAsia="Times New Roman"/>
          <w:b/>
          <w:sz w:val="21"/>
        </w:rPr>
        <w:tab/>
      </w:r>
      <w:r>
        <w:rPr>
          <w:rFonts w:ascii="Times New Roman" w:eastAsia="Times New Roman"/>
          <w:b/>
          <w:sz w:val="21"/>
        </w:rPr>
        <w:t>2011~2012</w:t>
      </w:r>
      <w:r>
        <w:rPr>
          <w:rFonts w:ascii="Times New Roman" w:eastAsia="Times New Roman"/>
          <w:b/>
          <w:spacing w:val="-2"/>
          <w:sz w:val="21"/>
        </w:rPr>
        <w:t xml:space="preserve"> </w:t>
      </w:r>
      <w:r>
        <w:rPr>
          <w:b/>
          <w:sz w:val="21"/>
        </w:rPr>
        <w:t>年</w:t>
      </w:r>
      <w:r>
        <w:rPr>
          <w:b/>
          <w:spacing w:val="-54"/>
          <w:sz w:val="21"/>
        </w:rPr>
        <w:t xml:space="preserve"> </w:t>
      </w:r>
      <w:r>
        <w:rPr>
          <w:rFonts w:ascii="Times New Roman" w:eastAsia="Times New Roman"/>
          <w:b/>
          <w:sz w:val="21"/>
        </w:rPr>
        <w:t>S</w:t>
      </w:r>
      <w:r>
        <w:rPr>
          <w:rFonts w:ascii="Times New Roman" w:eastAsia="Times New Roman"/>
          <w:b/>
          <w:spacing w:val="-2"/>
          <w:sz w:val="21"/>
        </w:rPr>
        <w:t xml:space="preserve"> </w:t>
      </w:r>
      <w:r>
        <w:rPr>
          <w:b/>
          <w:sz w:val="21"/>
        </w:rPr>
        <w:t>市中小学生各学段体质</w:t>
      </w:r>
      <w:r>
        <w:rPr>
          <w:b/>
          <w:spacing w:val="-3"/>
          <w:sz w:val="21"/>
        </w:rPr>
        <w:t>健</w:t>
      </w:r>
      <w:r>
        <w:rPr>
          <w:b/>
          <w:sz w:val="21"/>
        </w:rPr>
        <w:t>康</w:t>
      </w:r>
      <w:r>
        <w:rPr>
          <w:b/>
          <w:spacing w:val="-3"/>
          <w:sz w:val="21"/>
        </w:rPr>
        <w:t>综</w:t>
      </w:r>
      <w:r>
        <w:rPr>
          <w:b/>
          <w:sz w:val="21"/>
        </w:rPr>
        <w:t>合评价比较</w:t>
      </w:r>
    </w:p>
    <w:p>
      <w:pPr>
        <w:pStyle w:val="13"/>
        <w:numPr>
          <w:ilvl w:val="0"/>
          <w:numId w:val="20"/>
        </w:numPr>
        <w:tabs>
          <w:tab w:val="left" w:pos="1210"/>
        </w:tabs>
        <w:spacing w:before="122" w:after="0" w:line="336" w:lineRule="auto"/>
        <w:ind w:left="229" w:right="264" w:firstLine="559"/>
        <w:jc w:val="left"/>
        <w:rPr>
          <w:sz w:val="28"/>
        </w:rPr>
      </w:pPr>
      <w:r>
        <w:rPr>
          <w:spacing w:val="-5"/>
          <w:sz w:val="28"/>
        </w:rPr>
        <w:t>以下哪一年中，该市中小学生体质健康综合评价达标率同比增长的</w:t>
      </w:r>
      <w:r>
        <w:rPr>
          <w:sz w:val="28"/>
        </w:rPr>
        <w:t>最多？</w:t>
      </w:r>
    </w:p>
    <w:p>
      <w:pPr>
        <w:pStyle w:val="5"/>
        <w:tabs>
          <w:tab w:val="left" w:pos="2329"/>
          <w:tab w:val="left" w:pos="3870"/>
          <w:tab w:val="left" w:pos="5270"/>
        </w:tabs>
        <w:spacing w:line="355" w:lineRule="exact"/>
        <w:ind w:left="788"/>
      </w:pPr>
      <w:r>
        <w:t>A．2009</w:t>
      </w:r>
      <w:r>
        <w:tab/>
      </w:r>
      <w:r>
        <w:t>B．2010</w:t>
      </w:r>
      <w:r>
        <w:tab/>
      </w:r>
      <w:r>
        <w:t>C．2011</w:t>
      </w:r>
      <w:r>
        <w:tab/>
      </w:r>
      <w:r>
        <w:t>D．2012</w:t>
      </w:r>
    </w:p>
    <w:p>
      <w:pPr>
        <w:pStyle w:val="5"/>
        <w:spacing w:before="141"/>
        <w:ind w:left="788"/>
      </w:pPr>
      <w:r>
        <w:t>答案：B</w:t>
      </w:r>
    </w:p>
    <w:p>
      <w:pPr>
        <w:pStyle w:val="13"/>
        <w:numPr>
          <w:ilvl w:val="0"/>
          <w:numId w:val="20"/>
        </w:numPr>
        <w:tabs>
          <w:tab w:val="left" w:pos="1210"/>
        </w:tabs>
        <w:spacing w:before="143" w:after="0" w:line="240" w:lineRule="auto"/>
        <w:ind w:left="1209" w:right="0" w:hanging="422"/>
        <w:jc w:val="left"/>
        <w:rPr>
          <w:sz w:val="28"/>
        </w:rPr>
      </w:pPr>
      <w:r>
        <w:rPr>
          <w:spacing w:val="-3"/>
          <w:sz w:val="28"/>
        </w:rPr>
        <w:t>以下说法与资料相符的是：</w:t>
      </w:r>
    </w:p>
    <w:p>
      <w:pPr>
        <w:pStyle w:val="5"/>
        <w:spacing w:before="140"/>
        <w:ind w:left="788"/>
      </w:pPr>
      <w:r>
        <w:t>A．2012 年该市中小学生体质健康综合评价达标率大幅上升</w:t>
      </w:r>
    </w:p>
    <w:p>
      <w:pPr>
        <w:pStyle w:val="5"/>
        <w:spacing w:before="141"/>
        <w:ind w:left="788"/>
      </w:pPr>
      <w:r>
        <w:t>B．2011 年该市中小学生各学段体质健康优良率基本一致</w:t>
      </w:r>
    </w:p>
    <w:p>
      <w:pPr>
        <w:pStyle w:val="5"/>
        <w:spacing w:before="143" w:line="333" w:lineRule="auto"/>
        <w:ind w:left="1030" w:right="264"/>
      </w:pPr>
      <w:r>
        <w:t>C．2012</w:t>
      </w:r>
      <w:r>
        <w:rPr>
          <w:spacing w:val="-16"/>
        </w:rPr>
        <w:t xml:space="preserve"> 年该市仍然有超过 </w:t>
      </w:r>
      <w:r>
        <w:rPr>
          <w:spacing w:val="-2"/>
        </w:rPr>
        <w:t>10%</w:t>
      </w:r>
      <w:r>
        <w:rPr>
          <w:spacing w:val="-3"/>
        </w:rPr>
        <w:t>的初中生体质健康综合评价不达标D．2012</w:t>
      </w:r>
      <w:r>
        <w:rPr>
          <w:spacing w:val="-10"/>
        </w:rPr>
        <w:t xml:space="preserve"> 年该市中小学生各学段体质健康达标率均高于优良率 </w:t>
      </w:r>
      <w:r>
        <w:t>25</w:t>
      </w:r>
      <w:r>
        <w:rPr>
          <w:spacing w:val="-21"/>
        </w:rPr>
        <w:t xml:space="preserve"> 个</w:t>
      </w:r>
    </w:p>
    <w:p>
      <w:pPr>
        <w:pStyle w:val="5"/>
        <w:spacing w:before="1" w:line="336" w:lineRule="auto"/>
        <w:ind w:left="788" w:right="6853" w:firstLine="520"/>
      </w:pPr>
      <w:r>
        <w:t>百分点以上答案：C</w:t>
      </w:r>
    </w:p>
    <w:p>
      <w:pPr>
        <w:pStyle w:val="3"/>
        <w:spacing w:line="466" w:lineRule="exact"/>
        <w:ind w:left="872"/>
      </w:pPr>
      <w:r>
        <w:t>⑸策略选择</w:t>
      </w:r>
    </w:p>
    <w:p>
      <w:pPr>
        <w:pStyle w:val="4"/>
        <w:spacing w:before="43" w:line="309" w:lineRule="auto"/>
        <w:ind w:right="265"/>
        <w:jc w:val="both"/>
      </w:pPr>
      <w:r>
        <w:rPr>
          <w:spacing w:val="3"/>
          <w:w w:val="95"/>
        </w:rPr>
        <w:t>主要测查应试人员面对教育情境感知理解、分析判别、权衡 选择恰当策略的能力。这部分题目的题面陈述了一个教育情景， 主要考查应试人员面对各种问题的分析、处理能力，包括根据情</w:t>
      </w:r>
    </w:p>
    <w:p>
      <w:pPr>
        <w:spacing w:after="0" w:line="309" w:lineRule="auto"/>
        <w:jc w:val="both"/>
        <w:sectPr>
          <w:pgSz w:w="11910" w:h="16840"/>
          <w:pgMar w:top="1580" w:right="980" w:bottom="1160" w:left="1360" w:header="0" w:footer="960" w:gutter="0"/>
        </w:sectPr>
      </w:pPr>
    </w:p>
    <w:p>
      <w:pPr>
        <w:spacing w:before="43" w:line="309" w:lineRule="auto"/>
        <w:ind w:left="229" w:right="265" w:firstLine="0"/>
        <w:jc w:val="left"/>
        <w:rPr>
          <w:sz w:val="32"/>
        </w:rPr>
      </w:pPr>
      <w:r>
        <w:rPr>
          <w:w w:val="95"/>
          <w:sz w:val="32"/>
        </w:rPr>
        <w:t xml:space="preserve">景采取恰当措施进行管理组织的能力、根据情景采取合适的方式 </w:t>
      </w:r>
      <w:r>
        <w:rPr>
          <w:sz w:val="32"/>
        </w:rPr>
        <w:t>与他人沟通合作的能力等。</w:t>
      </w:r>
    </w:p>
    <w:p>
      <w:pPr>
        <w:spacing w:before="0" w:line="471" w:lineRule="exact"/>
        <w:ind w:left="229" w:right="0" w:firstLine="0"/>
        <w:jc w:val="left"/>
        <w:rPr>
          <w:rFonts w:hint="eastAsia" w:ascii="Microsoft JhengHei" w:eastAsia="Microsoft JhengHei"/>
          <w:b/>
          <w:sz w:val="32"/>
        </w:rPr>
      </w:pPr>
      <w:r>
        <w:rPr>
          <w:rFonts w:hint="eastAsia" w:ascii="Microsoft JhengHei" w:eastAsia="Microsoft JhengHei"/>
          <w:b/>
          <w:sz w:val="32"/>
        </w:rPr>
        <w:t>例题 1：</w:t>
      </w:r>
    </w:p>
    <w:p>
      <w:pPr>
        <w:pStyle w:val="5"/>
        <w:spacing w:before="94" w:line="295" w:lineRule="auto"/>
        <w:ind w:left="229" w:right="268" w:firstLine="559"/>
        <w:jc w:val="both"/>
      </w:pPr>
      <w:r>
        <w:t>教语文的谢老师刚刚来到这所学校工作，今天是他第一次上课，由于太紧张，在上讲台前不小心绊了一下，差点摔倒，全班同学都笑了。面对这样的情况，以下哪种应对方式最为合适？</w:t>
      </w:r>
    </w:p>
    <w:p>
      <w:pPr>
        <w:pStyle w:val="13"/>
        <w:numPr>
          <w:ilvl w:val="1"/>
          <w:numId w:val="20"/>
        </w:numPr>
        <w:tabs>
          <w:tab w:val="left" w:pos="1210"/>
        </w:tabs>
        <w:spacing w:before="0" w:after="0" w:line="355" w:lineRule="exact"/>
        <w:ind w:left="1209" w:right="0" w:hanging="422"/>
        <w:jc w:val="left"/>
        <w:rPr>
          <w:sz w:val="28"/>
        </w:rPr>
      </w:pPr>
      <w:r>
        <w:rPr>
          <w:spacing w:val="-2"/>
          <w:sz w:val="28"/>
        </w:rPr>
        <w:t>向学生承认：“我太紧张了”</w:t>
      </w:r>
    </w:p>
    <w:p>
      <w:pPr>
        <w:pStyle w:val="13"/>
        <w:numPr>
          <w:ilvl w:val="1"/>
          <w:numId w:val="20"/>
        </w:numPr>
        <w:tabs>
          <w:tab w:val="left" w:pos="1210"/>
        </w:tabs>
        <w:spacing w:before="83" w:after="0" w:line="295" w:lineRule="auto"/>
        <w:ind w:left="788" w:right="657" w:firstLine="0"/>
        <w:jc w:val="left"/>
        <w:rPr>
          <w:sz w:val="28"/>
        </w:rPr>
      </w:pPr>
      <w:r>
        <w:rPr>
          <w:spacing w:val="-14"/>
          <w:w w:val="100"/>
          <w:sz w:val="28"/>
        </w:rPr>
        <w:t>对学生说：“你们说我是‘差点摔倒’还是‘差点没摔倒’？”</w:t>
      </w:r>
      <w:r>
        <w:rPr>
          <w:w w:val="100"/>
          <w:sz w:val="28"/>
        </w:rPr>
        <w:t xml:space="preserve"> </w:t>
      </w:r>
      <w:r>
        <w:rPr>
          <w:sz w:val="28"/>
        </w:rPr>
        <w:t>C</w:t>
      </w:r>
      <w:r>
        <w:rPr>
          <w:spacing w:val="-3"/>
          <w:sz w:val="28"/>
        </w:rPr>
        <w:t>．若无其事地直接开始本课的正常教学</w:t>
      </w:r>
    </w:p>
    <w:p>
      <w:pPr>
        <w:pStyle w:val="5"/>
        <w:spacing w:line="295" w:lineRule="auto"/>
        <w:ind w:left="788" w:right="3314"/>
      </w:pPr>
      <w:r>
        <w:t>D．严肃地告知同学们嘲笑老师是错误的行为答案：B</w:t>
      </w:r>
    </w:p>
    <w:p>
      <w:pPr>
        <w:pStyle w:val="3"/>
        <w:spacing w:line="499" w:lineRule="exact"/>
        <w:rPr>
          <w:rFonts w:hint="eastAsia" w:ascii="Microsoft JhengHei" w:eastAsia="Microsoft JhengHei"/>
        </w:rPr>
      </w:pPr>
      <w:r>
        <w:rPr>
          <w:rFonts w:hint="eastAsia" w:ascii="Microsoft JhengHei" w:eastAsia="Microsoft JhengHei"/>
        </w:rPr>
        <w:t>例题 2：</w:t>
      </w:r>
    </w:p>
    <w:p>
      <w:pPr>
        <w:pStyle w:val="5"/>
        <w:spacing w:before="99" w:line="300" w:lineRule="auto"/>
        <w:ind w:left="229" w:right="256" w:firstLine="559"/>
      </w:pPr>
      <w:r>
        <w:t>在一次班级活动中，老师引导四年级小学生理解“目标的作用”这个问题时，下列哪组方法和顺序最为合适？</w:t>
      </w:r>
    </w:p>
    <w:p>
      <w:pPr>
        <w:pStyle w:val="5"/>
        <w:spacing w:before="3"/>
        <w:ind w:left="788"/>
      </w:pPr>
      <w:r>
        <w:t>①讲一个寓言故事，说明什么是“目标”，有什么作用</w:t>
      </w:r>
    </w:p>
    <w:p>
      <w:pPr>
        <w:pStyle w:val="5"/>
        <w:spacing w:before="90"/>
        <w:ind w:left="788"/>
      </w:pPr>
      <w:r>
        <w:t>②举若干个世界上伟人、名人成长的例子</w:t>
      </w:r>
    </w:p>
    <w:p>
      <w:pPr>
        <w:pStyle w:val="5"/>
        <w:spacing w:before="93"/>
        <w:ind w:left="788"/>
      </w:pPr>
      <w:r>
        <w:rPr>
          <w:spacing w:val="-3"/>
        </w:rPr>
        <w:t>③请学生思考，并写下自己的长远目标</w:t>
      </w:r>
    </w:p>
    <w:p>
      <w:pPr>
        <w:pStyle w:val="5"/>
        <w:spacing w:before="90"/>
        <w:ind w:left="788"/>
      </w:pPr>
      <w:r>
        <w:rPr>
          <w:spacing w:val="-3"/>
        </w:rPr>
        <w:t>④请学生陈述并分享自己本学期的目标</w:t>
      </w:r>
    </w:p>
    <w:p>
      <w:pPr>
        <w:pStyle w:val="5"/>
        <w:spacing w:before="92"/>
        <w:ind w:left="788"/>
      </w:pPr>
      <w:r>
        <w:t>⑤分组讨论“什么是目标及其作用”</w:t>
      </w:r>
    </w:p>
    <w:p>
      <w:pPr>
        <w:pStyle w:val="5"/>
        <w:tabs>
          <w:tab w:val="left" w:pos="4429"/>
        </w:tabs>
        <w:spacing w:before="90" w:line="302" w:lineRule="auto"/>
        <w:ind w:left="788" w:right="2052"/>
      </w:pPr>
      <w:r>
        <w:t>⑥组织</w:t>
      </w:r>
      <w:r>
        <w:rPr>
          <w:spacing w:val="-3"/>
        </w:rPr>
        <w:t>学</w:t>
      </w:r>
      <w:r>
        <w:t>生做</w:t>
      </w:r>
      <w:r>
        <w:rPr>
          <w:spacing w:val="-3"/>
        </w:rPr>
        <w:t>个小</w:t>
      </w:r>
      <w:r>
        <w:t>游戏，</w:t>
      </w:r>
      <w:r>
        <w:rPr>
          <w:spacing w:val="-3"/>
        </w:rPr>
        <w:t>让</w:t>
      </w:r>
      <w:r>
        <w:t>学生</w:t>
      </w:r>
      <w:r>
        <w:rPr>
          <w:spacing w:val="-3"/>
        </w:rPr>
        <w:t>了</w:t>
      </w:r>
      <w:r>
        <w:t>解</w:t>
      </w:r>
      <w:r>
        <w:rPr>
          <w:spacing w:val="-3"/>
        </w:rPr>
        <w:t>“</w:t>
      </w:r>
      <w:r>
        <w:t>目标及其作用</w:t>
      </w:r>
      <w:r>
        <w:rPr>
          <w:spacing w:val="-14"/>
        </w:rPr>
        <w:t xml:space="preserve">” </w:t>
      </w:r>
      <w:r>
        <w:t>A．②⑤⑥</w:t>
      </w:r>
      <w:r>
        <w:tab/>
      </w:r>
      <w:r>
        <w:t>B．①⑥②</w:t>
      </w:r>
    </w:p>
    <w:p>
      <w:pPr>
        <w:pStyle w:val="5"/>
        <w:tabs>
          <w:tab w:val="left" w:pos="4429"/>
        </w:tabs>
        <w:spacing w:line="302" w:lineRule="auto"/>
        <w:ind w:left="788" w:right="3871"/>
      </w:pPr>
      <w:r>
        <w:t>C．③④⑤</w:t>
      </w:r>
      <w:r>
        <w:tab/>
      </w:r>
      <w:r>
        <w:rPr>
          <w:spacing w:val="-5"/>
        </w:rPr>
        <w:t xml:space="preserve">D．⑥①④ </w:t>
      </w:r>
      <w:r>
        <w:t>答案：D</w:t>
      </w:r>
    </w:p>
    <w:p>
      <w:pPr>
        <w:pStyle w:val="3"/>
        <w:spacing w:line="490" w:lineRule="exact"/>
        <w:rPr>
          <w:rFonts w:hint="eastAsia" w:ascii="Microsoft JhengHei" w:eastAsia="Microsoft JhengHei"/>
        </w:rPr>
      </w:pPr>
      <w:r>
        <w:rPr>
          <w:rFonts w:hint="eastAsia" w:ascii="Microsoft JhengHei" w:eastAsia="Microsoft JhengHei"/>
        </w:rPr>
        <w:t>例题 3：</w:t>
      </w:r>
    </w:p>
    <w:p>
      <w:pPr>
        <w:pStyle w:val="5"/>
        <w:spacing w:before="98" w:line="300" w:lineRule="auto"/>
        <w:ind w:left="229" w:right="268" w:firstLine="559"/>
        <w:jc w:val="both"/>
      </w:pPr>
      <w:r>
        <w:t>某教师接到一名学生家长的电话，该家长向教师抱怨，认为教师对其孩子的某种错误行为的处理有失公正。为此，教师约定与家长直接面谈， 处理该问题。在教师与家长会面时，首先应该：</w:t>
      </w:r>
    </w:p>
    <w:p>
      <w:pPr>
        <w:pStyle w:val="5"/>
        <w:spacing w:before="6" w:line="300" w:lineRule="auto"/>
        <w:ind w:left="788" w:right="3595"/>
      </w:pPr>
      <w:r>
        <w:t>A．倾听，让家长充分地表达观点及其情绪B．告知，使家长了解学校相关的校纪校规</w:t>
      </w:r>
    </w:p>
    <w:p>
      <w:pPr>
        <w:spacing w:after="0" w:line="300" w:lineRule="auto"/>
        <w:sectPr>
          <w:pgSz w:w="11910" w:h="16840"/>
          <w:pgMar w:top="1460" w:right="980" w:bottom="1160" w:left="1360" w:header="0" w:footer="960" w:gutter="0"/>
        </w:sectPr>
      </w:pPr>
    </w:p>
    <w:p>
      <w:pPr>
        <w:pStyle w:val="5"/>
        <w:spacing w:before="40" w:line="300" w:lineRule="auto"/>
        <w:ind w:left="788" w:right="3033"/>
        <w:jc w:val="both"/>
      </w:pPr>
      <w:r>
        <w:t>C．解释，给家长详细解释处理此事的充分理由D．商讨，共同讨论如何缓解处罚对孩子的影响答案：A</w:t>
      </w:r>
    </w:p>
    <w:p>
      <w:pPr>
        <w:pStyle w:val="5"/>
        <w:spacing w:before="7"/>
        <w:rPr>
          <w:sz w:val="38"/>
        </w:rPr>
      </w:pPr>
    </w:p>
    <w:p>
      <w:pPr>
        <w:pStyle w:val="4"/>
        <w:numPr>
          <w:ilvl w:val="2"/>
          <w:numId w:val="14"/>
        </w:numPr>
        <w:tabs>
          <w:tab w:val="left" w:pos="1349"/>
          <w:tab w:val="left" w:pos="1350"/>
        </w:tabs>
        <w:spacing w:before="0" w:after="0" w:line="240" w:lineRule="auto"/>
        <w:ind w:left="1350" w:right="0" w:hanging="1121"/>
        <w:jc w:val="left"/>
        <w:rPr>
          <w:rFonts w:hint="eastAsia" w:ascii="黑体" w:eastAsia="黑体"/>
        </w:rPr>
      </w:pPr>
      <w:bookmarkStart w:id="39" w:name="_bookmark20"/>
      <w:bookmarkEnd w:id="39"/>
      <w:bookmarkStart w:id="40" w:name="_bookmark20"/>
      <w:bookmarkEnd w:id="40"/>
      <w:r>
        <w:rPr>
          <w:rFonts w:hint="eastAsia" w:ascii="黑体" w:eastAsia="黑体"/>
        </w:rPr>
        <w:t>《综合应用能力（D</w:t>
      </w:r>
      <w:r>
        <w:rPr>
          <w:rFonts w:hint="eastAsia" w:ascii="黑体" w:eastAsia="黑体"/>
          <w:spacing w:val="-41"/>
        </w:rPr>
        <w:t xml:space="preserve"> 类</w:t>
      </w:r>
      <w:r>
        <w:rPr>
          <w:rFonts w:hint="eastAsia" w:ascii="黑体" w:eastAsia="黑体"/>
          <w:spacing w:val="-159"/>
        </w:rPr>
        <w:t>）</w:t>
      </w:r>
      <w:r>
        <w:rPr>
          <w:rFonts w:hint="eastAsia" w:ascii="黑体" w:eastAsia="黑体"/>
        </w:rPr>
        <w:t>》</w:t>
      </w:r>
    </w:p>
    <w:p>
      <w:pPr>
        <w:pStyle w:val="5"/>
        <w:rPr>
          <w:rFonts w:ascii="黑体"/>
          <w:sz w:val="32"/>
        </w:rPr>
      </w:pPr>
    </w:p>
    <w:p>
      <w:pPr>
        <w:pStyle w:val="5"/>
        <w:spacing w:before="12"/>
        <w:rPr>
          <w:rFonts w:ascii="黑体"/>
          <w:sz w:val="36"/>
        </w:rPr>
      </w:pPr>
    </w:p>
    <w:p>
      <w:pPr>
        <w:pStyle w:val="13"/>
        <w:numPr>
          <w:ilvl w:val="3"/>
          <w:numId w:val="14"/>
        </w:numPr>
        <w:tabs>
          <w:tab w:val="left" w:pos="1681"/>
          <w:tab w:val="left" w:pos="1682"/>
        </w:tabs>
        <w:spacing w:before="0" w:after="0" w:line="240" w:lineRule="auto"/>
        <w:ind w:left="1681" w:right="0" w:hanging="1453"/>
        <w:jc w:val="left"/>
        <w:rPr>
          <w:b/>
          <w:sz w:val="32"/>
        </w:rPr>
      </w:pPr>
      <w:r>
        <w:rPr>
          <w:b/>
          <w:sz w:val="32"/>
        </w:rPr>
        <w:t>考试性质和目标</w:t>
      </w:r>
    </w:p>
    <w:p>
      <w:pPr>
        <w:pStyle w:val="5"/>
        <w:rPr>
          <w:b/>
          <w:sz w:val="32"/>
        </w:rPr>
      </w:pPr>
    </w:p>
    <w:p>
      <w:pPr>
        <w:pStyle w:val="5"/>
        <w:spacing w:before="8"/>
        <w:rPr>
          <w:b/>
          <w:sz w:val="22"/>
        </w:rPr>
      </w:pPr>
    </w:p>
    <w:p>
      <w:pPr>
        <w:spacing w:before="0" w:line="328" w:lineRule="auto"/>
        <w:ind w:left="229" w:right="263" w:firstLine="640"/>
        <w:jc w:val="both"/>
        <w:rPr>
          <w:sz w:val="32"/>
        </w:rPr>
      </w:pPr>
      <w:r>
        <w:rPr>
          <w:spacing w:val="-3"/>
          <w:sz w:val="32"/>
        </w:rPr>
        <w:t>《综合应用能力</w:t>
      </w:r>
      <w:r>
        <w:rPr>
          <w:sz w:val="32"/>
        </w:rPr>
        <w:t>（</w:t>
      </w:r>
      <w:r>
        <w:rPr>
          <w:rFonts w:ascii="Times New Roman" w:eastAsia="Times New Roman"/>
          <w:sz w:val="32"/>
        </w:rPr>
        <w:t xml:space="preserve">D </w:t>
      </w:r>
      <w:r>
        <w:rPr>
          <w:sz w:val="32"/>
        </w:rPr>
        <w:t>类</w:t>
      </w:r>
      <w:r>
        <w:rPr>
          <w:spacing w:val="-161"/>
          <w:sz w:val="32"/>
        </w:rPr>
        <w:t>）</w:t>
      </w:r>
      <w:r>
        <w:rPr>
          <w:spacing w:val="-6"/>
          <w:sz w:val="32"/>
        </w:rPr>
        <w:t>》是针对中小学和中专等教育机构的</w:t>
      </w:r>
      <w:r>
        <w:rPr>
          <w:spacing w:val="3"/>
          <w:w w:val="95"/>
          <w:sz w:val="32"/>
        </w:rPr>
        <w:t xml:space="preserve">教师岗位公开招聘工作人员而设置的考试科目，旨在测查应试人 员综合运用教育学、心理学等相关知识和技能，分析、解决中小 学教育教学问题的能力。本科目分小学教师岗位和中学教师岗位 </w:t>
      </w:r>
      <w:r>
        <w:rPr>
          <w:spacing w:val="3"/>
          <w:sz w:val="32"/>
        </w:rPr>
        <w:t>两个子类。</w:t>
      </w:r>
    </w:p>
    <w:p>
      <w:pPr>
        <w:pStyle w:val="5"/>
        <w:spacing w:before="9"/>
        <w:rPr>
          <w:sz w:val="33"/>
        </w:rPr>
      </w:pPr>
    </w:p>
    <w:p>
      <w:pPr>
        <w:pStyle w:val="13"/>
        <w:numPr>
          <w:ilvl w:val="3"/>
          <w:numId w:val="14"/>
        </w:numPr>
        <w:tabs>
          <w:tab w:val="left" w:pos="1681"/>
          <w:tab w:val="left" w:pos="1682"/>
        </w:tabs>
        <w:spacing w:before="0" w:after="0" w:line="240" w:lineRule="auto"/>
        <w:ind w:left="1681" w:right="0" w:hanging="1453"/>
        <w:jc w:val="left"/>
        <w:rPr>
          <w:b/>
          <w:sz w:val="32"/>
        </w:rPr>
      </w:pPr>
      <w:r>
        <w:rPr>
          <w:b/>
          <w:sz w:val="32"/>
        </w:rPr>
        <w:t>考试内容和测评要素</w:t>
      </w:r>
    </w:p>
    <w:p>
      <w:pPr>
        <w:pStyle w:val="5"/>
        <w:rPr>
          <w:b/>
          <w:sz w:val="32"/>
        </w:rPr>
      </w:pPr>
    </w:p>
    <w:p>
      <w:pPr>
        <w:spacing w:before="253" w:line="348" w:lineRule="auto"/>
        <w:ind w:left="229" w:right="267" w:firstLine="640"/>
        <w:jc w:val="left"/>
        <w:rPr>
          <w:sz w:val="32"/>
        </w:rPr>
      </w:pPr>
      <w:r>
        <w:rPr>
          <w:spacing w:val="3"/>
          <w:w w:val="95"/>
          <w:sz w:val="32"/>
        </w:rPr>
        <w:t xml:space="preserve">主要测查应试人员的师德与职业认知、教育教学核心能力和 </w:t>
      </w:r>
      <w:r>
        <w:rPr>
          <w:spacing w:val="3"/>
          <w:sz w:val="32"/>
        </w:rPr>
        <w:t>教师自主发展能力。</w:t>
      </w:r>
    </w:p>
    <w:p>
      <w:pPr>
        <w:spacing w:before="0" w:line="489" w:lineRule="exact"/>
        <w:ind w:left="872" w:right="0" w:firstLine="0"/>
        <w:jc w:val="left"/>
        <w:rPr>
          <w:sz w:val="32"/>
        </w:rPr>
      </w:pPr>
      <w:r>
        <w:rPr>
          <w:rFonts w:hint="eastAsia" w:ascii="微软雅黑" w:eastAsia="微软雅黑"/>
          <w:b/>
          <w:sz w:val="32"/>
        </w:rPr>
        <w:t>师德与职业认知：</w:t>
      </w:r>
      <w:r>
        <w:rPr>
          <w:sz w:val="32"/>
        </w:rPr>
        <w:t>具有正确的教育观念，对教师职业道德规</w:t>
      </w:r>
    </w:p>
    <w:p>
      <w:pPr>
        <w:pStyle w:val="4"/>
        <w:spacing w:before="108" w:line="348" w:lineRule="auto"/>
        <w:ind w:right="266" w:firstLine="0"/>
      </w:pPr>
      <w:r>
        <w:rPr>
          <w:w w:val="95"/>
        </w:rPr>
        <w:t xml:space="preserve">范有正确认知，能够按照教育相关法律法规分析和解决问题，依 </w:t>
      </w:r>
      <w:r>
        <w:t>法施教。</w:t>
      </w:r>
    </w:p>
    <w:p>
      <w:pPr>
        <w:spacing w:before="0" w:line="487" w:lineRule="exact"/>
        <w:ind w:left="872" w:right="0" w:firstLine="0"/>
        <w:jc w:val="left"/>
        <w:rPr>
          <w:sz w:val="32"/>
        </w:rPr>
      </w:pPr>
      <w:r>
        <w:rPr>
          <w:rFonts w:hint="eastAsia" w:ascii="微软雅黑" w:eastAsia="微软雅黑"/>
          <w:b/>
          <w:sz w:val="32"/>
        </w:rPr>
        <w:t>教育教学核心能力：</w:t>
      </w:r>
      <w:r>
        <w:rPr>
          <w:sz w:val="32"/>
        </w:rPr>
        <w:t>主要包括学生发展指导能力、教学设计</w:t>
      </w:r>
    </w:p>
    <w:p>
      <w:pPr>
        <w:pStyle w:val="4"/>
        <w:spacing w:before="107" w:line="348" w:lineRule="auto"/>
        <w:ind w:right="265" w:firstLine="0"/>
      </w:pPr>
      <w:r>
        <w:rPr>
          <w:w w:val="95"/>
        </w:rPr>
        <w:t xml:space="preserve">与实施能力、教育组织与管理能力、教育教学评价能力、沟通合 </w:t>
      </w:r>
      <w:r>
        <w:t>作能力等。</w:t>
      </w:r>
    </w:p>
    <w:p>
      <w:pPr>
        <w:spacing w:before="0" w:line="489" w:lineRule="exact"/>
        <w:ind w:left="872" w:right="0" w:firstLine="0"/>
        <w:jc w:val="left"/>
        <w:rPr>
          <w:sz w:val="32"/>
        </w:rPr>
      </w:pPr>
      <w:r>
        <w:rPr>
          <w:rFonts w:hint="eastAsia" w:ascii="微软雅黑" w:eastAsia="微软雅黑"/>
          <w:b/>
          <w:sz w:val="32"/>
        </w:rPr>
        <w:t>教师自主发展能力：</w:t>
      </w:r>
      <w:r>
        <w:rPr>
          <w:sz w:val="32"/>
        </w:rPr>
        <w:t>能够主动学习和反思，自主进行专业发</w:t>
      </w:r>
    </w:p>
    <w:p>
      <w:pPr>
        <w:spacing w:after="0" w:line="489" w:lineRule="exact"/>
        <w:jc w:val="left"/>
        <w:rPr>
          <w:sz w:val="32"/>
        </w:rPr>
        <w:sectPr>
          <w:pgSz w:w="11910" w:h="16840"/>
          <w:pgMar w:top="1440" w:right="980" w:bottom="1160" w:left="1360" w:header="0" w:footer="960" w:gutter="0"/>
        </w:sectPr>
      </w:pPr>
    </w:p>
    <w:p>
      <w:pPr>
        <w:pStyle w:val="4"/>
        <w:spacing w:before="30"/>
        <w:ind w:firstLine="0"/>
      </w:pPr>
      <w:r>
        <w:t>展规划，能够在各种压力情境下积极进行心理调适。</w:t>
      </w:r>
    </w:p>
    <w:p>
      <w:pPr>
        <w:pStyle w:val="5"/>
        <w:rPr>
          <w:sz w:val="32"/>
        </w:rPr>
      </w:pPr>
    </w:p>
    <w:p>
      <w:pPr>
        <w:pStyle w:val="13"/>
        <w:numPr>
          <w:ilvl w:val="3"/>
          <w:numId w:val="14"/>
        </w:numPr>
        <w:tabs>
          <w:tab w:val="left" w:pos="1681"/>
          <w:tab w:val="left" w:pos="1682"/>
        </w:tabs>
        <w:spacing w:before="256" w:after="0" w:line="240" w:lineRule="auto"/>
        <w:ind w:left="1681" w:right="0" w:hanging="1453"/>
        <w:jc w:val="left"/>
        <w:rPr>
          <w:b/>
          <w:sz w:val="32"/>
        </w:rPr>
      </w:pPr>
      <w:r>
        <w:rPr>
          <w:b/>
          <w:sz w:val="32"/>
        </w:rPr>
        <w:t>试卷结构</w:t>
      </w:r>
    </w:p>
    <w:p>
      <w:pPr>
        <w:pStyle w:val="5"/>
        <w:rPr>
          <w:b/>
          <w:sz w:val="32"/>
        </w:rPr>
      </w:pPr>
    </w:p>
    <w:p>
      <w:pPr>
        <w:pStyle w:val="5"/>
        <w:spacing w:before="6"/>
        <w:rPr>
          <w:b/>
          <w:sz w:val="22"/>
        </w:rPr>
      </w:pPr>
    </w:p>
    <w:p>
      <w:pPr>
        <w:spacing w:before="1"/>
        <w:ind w:left="870" w:right="0" w:firstLine="0"/>
        <w:jc w:val="left"/>
        <w:rPr>
          <w:sz w:val="32"/>
        </w:rPr>
      </w:pPr>
      <w:bookmarkStart w:id="41" w:name="_bookmark21"/>
      <w:bookmarkEnd w:id="41"/>
      <w:r>
        <w:rPr>
          <w:sz w:val="32"/>
        </w:rPr>
        <w:t>试卷主要题型包括辨析题、案例分析题、教育方案设计题等。</w:t>
      </w:r>
    </w:p>
    <w:p>
      <w:pPr>
        <w:pStyle w:val="5"/>
        <w:spacing w:before="1"/>
        <w:rPr>
          <w:sz w:val="46"/>
        </w:rPr>
      </w:pPr>
    </w:p>
    <w:p>
      <w:pPr>
        <w:pStyle w:val="4"/>
        <w:numPr>
          <w:ilvl w:val="1"/>
          <w:numId w:val="14"/>
        </w:numPr>
        <w:tabs>
          <w:tab w:val="left" w:pos="1030"/>
          <w:tab w:val="left" w:pos="1031"/>
        </w:tabs>
        <w:spacing w:before="0" w:after="0" w:line="240" w:lineRule="auto"/>
        <w:ind w:left="1030" w:right="0" w:hanging="802"/>
        <w:jc w:val="left"/>
        <w:rPr>
          <w:rFonts w:hint="eastAsia" w:ascii="黑体" w:eastAsia="黑体"/>
        </w:rPr>
      </w:pPr>
      <w:r>
        <w:rPr>
          <w:rFonts w:hint="eastAsia" w:ascii="黑体" w:eastAsia="黑体"/>
        </w:rPr>
        <w:t>医疗卫生类（E</w:t>
      </w:r>
      <w:r>
        <w:rPr>
          <w:rFonts w:hint="eastAsia" w:ascii="黑体" w:eastAsia="黑体"/>
          <w:spacing w:val="-41"/>
        </w:rPr>
        <w:t xml:space="preserve"> 类</w:t>
      </w:r>
      <w:r>
        <w:rPr>
          <w:rFonts w:hint="eastAsia" w:ascii="黑体" w:eastAsia="黑体"/>
        </w:rPr>
        <w:t>）</w:t>
      </w:r>
    </w:p>
    <w:p>
      <w:pPr>
        <w:pStyle w:val="5"/>
        <w:rPr>
          <w:rFonts w:ascii="黑体"/>
          <w:sz w:val="32"/>
        </w:rPr>
      </w:pPr>
    </w:p>
    <w:p>
      <w:pPr>
        <w:pStyle w:val="5"/>
        <w:rPr>
          <w:rFonts w:ascii="黑体"/>
          <w:sz w:val="37"/>
        </w:rPr>
      </w:pPr>
    </w:p>
    <w:p>
      <w:pPr>
        <w:pStyle w:val="4"/>
        <w:numPr>
          <w:ilvl w:val="2"/>
          <w:numId w:val="14"/>
        </w:numPr>
        <w:tabs>
          <w:tab w:val="left" w:pos="1349"/>
          <w:tab w:val="left" w:pos="1350"/>
        </w:tabs>
        <w:spacing w:before="0" w:after="0" w:line="240" w:lineRule="auto"/>
        <w:ind w:left="1350" w:right="0" w:hanging="1121"/>
        <w:jc w:val="left"/>
        <w:rPr>
          <w:rFonts w:hint="eastAsia" w:ascii="黑体" w:eastAsia="黑体"/>
        </w:rPr>
      </w:pPr>
      <w:bookmarkStart w:id="42" w:name="_bookmark22"/>
      <w:bookmarkEnd w:id="42"/>
      <w:bookmarkStart w:id="43" w:name="_bookmark22"/>
      <w:bookmarkEnd w:id="43"/>
      <w:r>
        <w:rPr>
          <w:rFonts w:hint="eastAsia" w:ascii="黑体" w:eastAsia="黑体"/>
        </w:rPr>
        <w:t>《职业能力倾向测验（E</w:t>
      </w:r>
      <w:r>
        <w:rPr>
          <w:rFonts w:hint="eastAsia" w:ascii="黑体" w:eastAsia="黑体"/>
          <w:spacing w:val="-41"/>
        </w:rPr>
        <w:t xml:space="preserve"> 类</w:t>
      </w:r>
      <w:r>
        <w:rPr>
          <w:rFonts w:hint="eastAsia" w:ascii="黑体" w:eastAsia="黑体"/>
          <w:spacing w:val="-161"/>
        </w:rPr>
        <w:t>）</w:t>
      </w:r>
      <w:r>
        <w:rPr>
          <w:rFonts w:hint="eastAsia" w:ascii="黑体" w:eastAsia="黑体"/>
        </w:rPr>
        <w:t>》</w:t>
      </w:r>
    </w:p>
    <w:p>
      <w:pPr>
        <w:pStyle w:val="5"/>
        <w:rPr>
          <w:rFonts w:ascii="黑体"/>
          <w:sz w:val="32"/>
        </w:rPr>
      </w:pPr>
    </w:p>
    <w:p>
      <w:pPr>
        <w:pStyle w:val="5"/>
        <w:spacing w:before="10"/>
        <w:rPr>
          <w:rFonts w:ascii="黑体"/>
          <w:sz w:val="36"/>
        </w:rPr>
      </w:pPr>
    </w:p>
    <w:p>
      <w:pPr>
        <w:pStyle w:val="13"/>
        <w:numPr>
          <w:ilvl w:val="3"/>
          <w:numId w:val="14"/>
        </w:numPr>
        <w:tabs>
          <w:tab w:val="left" w:pos="1681"/>
          <w:tab w:val="left" w:pos="1682"/>
        </w:tabs>
        <w:spacing w:before="0" w:after="0" w:line="240" w:lineRule="auto"/>
        <w:ind w:left="1681" w:right="0" w:hanging="1453"/>
        <w:jc w:val="left"/>
        <w:rPr>
          <w:b/>
          <w:sz w:val="32"/>
        </w:rPr>
      </w:pPr>
      <w:r>
        <w:rPr>
          <w:b/>
          <w:sz w:val="32"/>
        </w:rPr>
        <w:t>考试性质和目标</w:t>
      </w:r>
    </w:p>
    <w:p>
      <w:pPr>
        <w:pStyle w:val="5"/>
        <w:rPr>
          <w:b/>
          <w:sz w:val="32"/>
        </w:rPr>
      </w:pPr>
    </w:p>
    <w:p>
      <w:pPr>
        <w:pStyle w:val="5"/>
        <w:rPr>
          <w:b/>
          <w:sz w:val="25"/>
        </w:rPr>
      </w:pPr>
    </w:p>
    <w:p>
      <w:pPr>
        <w:spacing w:before="0" w:line="350" w:lineRule="auto"/>
        <w:ind w:left="229" w:right="263" w:firstLine="640"/>
        <w:jc w:val="both"/>
        <w:rPr>
          <w:sz w:val="32"/>
        </w:rPr>
      </w:pPr>
      <w:r>
        <w:rPr>
          <w:sz w:val="32"/>
        </w:rPr>
        <w:t>《职业能力倾向测验（E</w:t>
      </w:r>
      <w:r>
        <w:rPr>
          <w:spacing w:val="-26"/>
          <w:sz w:val="32"/>
        </w:rPr>
        <w:t xml:space="preserve"> 类</w:t>
      </w:r>
      <w:r>
        <w:rPr>
          <w:spacing w:val="-161"/>
          <w:sz w:val="32"/>
        </w:rPr>
        <w:t>）</w:t>
      </w:r>
      <w:r>
        <w:rPr>
          <w:spacing w:val="-1"/>
          <w:sz w:val="32"/>
        </w:rPr>
        <w:t>》是针对医疗卫生机构专业技术</w:t>
      </w:r>
      <w:r>
        <w:rPr>
          <w:spacing w:val="3"/>
          <w:w w:val="95"/>
          <w:sz w:val="32"/>
        </w:rPr>
        <w:t xml:space="preserve">岗位公开招聘工作人员而设置的考试科目，主要测查与医疗卫生 专业技术岗位密切相关的、适合通过客观化纸笔测验方式进行考 查的基本素质和能力要素，包括常识判断、言语理解与表达、判 </w:t>
      </w:r>
      <w:r>
        <w:rPr>
          <w:spacing w:val="3"/>
          <w:sz w:val="32"/>
        </w:rPr>
        <w:t>断推理、数量分析、策略选择等部分。</w:t>
      </w:r>
    </w:p>
    <w:p>
      <w:pPr>
        <w:pStyle w:val="5"/>
        <w:spacing w:before="7"/>
        <w:rPr>
          <w:sz w:val="32"/>
        </w:rPr>
      </w:pPr>
    </w:p>
    <w:p>
      <w:pPr>
        <w:pStyle w:val="13"/>
        <w:numPr>
          <w:ilvl w:val="3"/>
          <w:numId w:val="14"/>
        </w:numPr>
        <w:tabs>
          <w:tab w:val="left" w:pos="1681"/>
          <w:tab w:val="left" w:pos="1682"/>
        </w:tabs>
        <w:spacing w:before="1" w:after="0" w:line="240" w:lineRule="auto"/>
        <w:ind w:left="1681" w:right="0" w:hanging="1453"/>
        <w:jc w:val="left"/>
        <w:rPr>
          <w:b/>
          <w:sz w:val="32"/>
        </w:rPr>
      </w:pPr>
      <w:r>
        <w:rPr>
          <w:b/>
          <w:sz w:val="32"/>
        </w:rPr>
        <w:t>考试内容与题型介绍</w:t>
      </w:r>
    </w:p>
    <w:p>
      <w:pPr>
        <w:pStyle w:val="5"/>
        <w:spacing w:before="7"/>
        <w:rPr>
          <w:b/>
          <w:sz w:val="43"/>
        </w:rPr>
      </w:pPr>
    </w:p>
    <w:p>
      <w:pPr>
        <w:spacing w:before="0"/>
        <w:ind w:left="872" w:right="0" w:firstLine="0"/>
        <w:jc w:val="left"/>
        <w:rPr>
          <w:rFonts w:hint="eastAsia" w:ascii="微软雅黑" w:hAnsi="微软雅黑" w:eastAsia="微软雅黑"/>
          <w:b/>
          <w:sz w:val="32"/>
        </w:rPr>
      </w:pPr>
      <w:r>
        <w:rPr>
          <w:rFonts w:hint="eastAsia" w:ascii="微软雅黑" w:hAnsi="微软雅黑" w:eastAsia="微软雅黑"/>
          <w:b/>
          <w:sz w:val="32"/>
        </w:rPr>
        <w:t>⑴常识判断</w:t>
      </w:r>
    </w:p>
    <w:p>
      <w:pPr>
        <w:spacing w:before="178" w:line="350" w:lineRule="auto"/>
        <w:ind w:left="229" w:right="265" w:firstLine="640"/>
        <w:jc w:val="both"/>
        <w:rPr>
          <w:sz w:val="32"/>
        </w:rPr>
      </w:pPr>
      <w:r>
        <w:rPr>
          <w:spacing w:val="3"/>
          <w:w w:val="95"/>
          <w:sz w:val="32"/>
        </w:rPr>
        <w:t xml:space="preserve">主要测查应试人员从事医疗卫生工作应知应会的基本知识以 及运用这些知识进行分析判断的基本能力，涉及医学、社会、法 </w:t>
      </w:r>
      <w:r>
        <w:rPr>
          <w:spacing w:val="3"/>
          <w:sz w:val="32"/>
        </w:rPr>
        <w:t>律、文化、自然、科技等方面。</w:t>
      </w:r>
    </w:p>
    <w:p>
      <w:pPr>
        <w:spacing w:after="0" w:line="350" w:lineRule="auto"/>
        <w:jc w:val="both"/>
        <w:rPr>
          <w:sz w:val="32"/>
        </w:rPr>
        <w:sectPr>
          <w:pgSz w:w="11910" w:h="16840"/>
          <w:pgMar w:top="1460" w:right="980" w:bottom="1160" w:left="1360" w:header="0" w:footer="960" w:gutter="0"/>
        </w:sectPr>
      </w:pPr>
    </w:p>
    <w:p>
      <w:pPr>
        <w:spacing w:before="0" w:line="514" w:lineRule="exact"/>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spacing w:before="19"/>
        <w:ind w:left="788"/>
      </w:pPr>
      <w:r>
        <w:t>关于传染病，下列说法</w:t>
      </w:r>
      <w:r>
        <w:rPr>
          <w:rFonts w:hint="eastAsia" w:ascii="微软雅黑" w:eastAsia="微软雅黑"/>
          <w:b/>
        </w:rPr>
        <w:t>错误</w:t>
      </w:r>
      <w:r>
        <w:t>的是：</w:t>
      </w:r>
    </w:p>
    <w:p>
      <w:pPr>
        <w:pStyle w:val="5"/>
        <w:spacing w:before="32" w:line="307" w:lineRule="auto"/>
        <w:ind w:left="788" w:right="4154"/>
      </w:pPr>
      <w:r>
        <w:t>A</w:t>
      </w:r>
      <w:r>
        <w:rPr>
          <w:spacing w:val="-3"/>
        </w:rPr>
        <w:t>．霍乱是一种烈性肠道传染病    B</w:t>
      </w:r>
      <w:r>
        <w:rPr>
          <w:spacing w:val="-4"/>
        </w:rPr>
        <w:t>．禽流感患者康复后不再具有传染性</w:t>
      </w:r>
      <w:r>
        <w:t>C</w:t>
      </w:r>
      <w:r>
        <w:rPr>
          <w:spacing w:val="-2"/>
        </w:rPr>
        <w:t>．艾滋病病毒可由蚊子传播</w:t>
      </w:r>
    </w:p>
    <w:p>
      <w:pPr>
        <w:pStyle w:val="5"/>
        <w:spacing w:before="3" w:line="307" w:lineRule="auto"/>
        <w:ind w:left="788" w:right="3033"/>
      </w:pPr>
      <w:r>
        <w:t>D．狂犬病患者会出现恐水、怕光、怕声等症状答案：C</w:t>
      </w:r>
    </w:p>
    <w:p>
      <w:pPr>
        <w:pStyle w:val="3"/>
        <w:spacing w:line="564" w:lineRule="exact"/>
        <w:ind w:left="872"/>
      </w:pPr>
      <w:r>
        <w:t>⑵言语理解与表达</w:t>
      </w:r>
    </w:p>
    <w:p>
      <w:pPr>
        <w:pStyle w:val="4"/>
        <w:spacing w:before="113" w:line="350" w:lineRule="auto"/>
        <w:ind w:right="264"/>
        <w:jc w:val="both"/>
      </w:pPr>
      <w:r>
        <w:rPr>
          <w:spacing w:val="3"/>
          <w:w w:val="95"/>
        </w:rPr>
        <w:t xml:space="preserve">主要测查应试人员运用语言文字进行思考和交流、迅速准确 地理解和把握语言文字内涵的能力，包括查找主要信息及重要细 节；正确理解指定词语、语句的含义；概括归纳主题、主旨；根 据阅读内容合理推断隐含信息；准确、得体地遣词用句、表达观 </w:t>
      </w:r>
      <w:r>
        <w:rPr>
          <w:spacing w:val="3"/>
        </w:rPr>
        <w:t>点。</w:t>
      </w:r>
    </w:p>
    <w:p>
      <w:pPr>
        <w:spacing w:before="0" w:line="420" w:lineRule="exact"/>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spacing w:before="157" w:line="348" w:lineRule="auto"/>
        <w:ind w:left="229" w:right="268" w:firstLine="559"/>
        <w:jc w:val="both"/>
      </w:pPr>
      <w:r>
        <w:t>遗传学对研究地球上的生命起源、医学、农业动植物和微生物育种， 以至人类学和社会学等方面都有重要的指导意义。它是在动植物育种的基础上发展起来的，必然又可以回过来指导动植物育种的实践。抗菌素工业的兴起促进了微生物遗传学的发展，微生物遗传学的发展又推动抗菌素工业及其他发酵工业的进步，就是明显的例证。</w:t>
      </w:r>
    </w:p>
    <w:p>
      <w:pPr>
        <w:pStyle w:val="5"/>
        <w:spacing w:line="348" w:lineRule="auto"/>
        <w:ind w:left="788" w:right="4432"/>
      </w:pPr>
      <w:r>
        <w:rPr>
          <w:spacing w:val="-3"/>
        </w:rPr>
        <w:t>这段文字主要介绍了：         A．遗传学各个分支的演变过程  B</w:t>
      </w:r>
      <w:r>
        <w:rPr>
          <w:spacing w:val="-4"/>
        </w:rPr>
        <w:t>．生命科学对社会科学的作用方式</w:t>
      </w:r>
      <w:r>
        <w:t>C</w:t>
      </w:r>
      <w:r>
        <w:rPr>
          <w:spacing w:val="-3"/>
        </w:rPr>
        <w:t>．遗传学的学科基础及指导意义D．遗传学广阔的应用前景</w:t>
      </w:r>
    </w:p>
    <w:p>
      <w:pPr>
        <w:pStyle w:val="5"/>
        <w:spacing w:line="358" w:lineRule="exact"/>
        <w:ind w:left="788"/>
      </w:pPr>
      <w:r>
        <w:t>答案：C</w:t>
      </w:r>
    </w:p>
    <w:p>
      <w:pPr>
        <w:pStyle w:val="3"/>
        <w:spacing w:before="83"/>
        <w:ind w:left="872"/>
      </w:pPr>
      <w:r>
        <w:t>⑶判断推理</w:t>
      </w:r>
    </w:p>
    <w:p>
      <w:pPr>
        <w:spacing w:after="0"/>
        <w:sectPr>
          <w:pgSz w:w="11910" w:h="16840"/>
          <w:pgMar w:top="1460" w:right="980" w:bottom="1160" w:left="1360" w:header="0" w:footer="960" w:gutter="0"/>
        </w:sectPr>
      </w:pPr>
    </w:p>
    <w:p>
      <w:pPr>
        <w:pStyle w:val="4"/>
        <w:spacing w:before="40" w:line="350" w:lineRule="auto"/>
        <w:ind w:right="265"/>
        <w:jc w:val="both"/>
      </w:pPr>
      <w:r>
        <w:rPr>
          <w:spacing w:val="3"/>
          <w:w w:val="95"/>
        </w:rPr>
        <w:t xml:space="preserve">主要测查应试人员对各种事物关系的分析推理能力，涉及对 图形、语词概念、事物关系和文字材料的理解、比较、组合、演 绎和归纳等。常见的题型有：图形推理、定义判断、类比推理、 </w:t>
      </w:r>
      <w:r>
        <w:rPr>
          <w:spacing w:val="3"/>
        </w:rPr>
        <w:t>逻辑判断等。</w:t>
      </w:r>
    </w:p>
    <w:p>
      <w:pPr>
        <w:spacing w:before="0" w:line="428" w:lineRule="exact"/>
        <w:ind w:left="872" w:right="0" w:firstLine="0"/>
        <w:jc w:val="left"/>
        <w:rPr>
          <w:rFonts w:hint="eastAsia" w:ascii="微软雅黑" w:eastAsia="微软雅黑"/>
          <w:b/>
          <w:sz w:val="32"/>
        </w:rPr>
      </w:pPr>
      <w:r>
        <w:rPr>
          <w:rFonts w:hint="eastAsia" w:ascii="微软雅黑" w:eastAsia="微软雅黑"/>
          <w:b/>
          <w:sz w:val="32"/>
        </w:rPr>
        <w:t>题型一：图形推理</w:t>
      </w:r>
    </w:p>
    <w:p>
      <w:pPr>
        <w:spacing w:before="96" w:line="350" w:lineRule="auto"/>
        <w:ind w:left="229" w:right="273" w:firstLine="640"/>
        <w:jc w:val="left"/>
        <w:rPr>
          <w:sz w:val="32"/>
        </w:rPr>
      </w:pPr>
      <w:r>
        <w:rPr>
          <w:spacing w:val="3"/>
          <w:w w:val="95"/>
          <w:sz w:val="32"/>
        </w:rPr>
        <w:t xml:space="preserve">每道题给出一套或两套图形，要求应试人员通过观察分析， </w:t>
      </w:r>
      <w:r>
        <w:rPr>
          <w:spacing w:val="3"/>
          <w:sz w:val="32"/>
        </w:rPr>
        <w:t>找出图形排列的规律，选出符合规律的一项。</w:t>
      </w:r>
    </w:p>
    <w:p>
      <w:pPr>
        <w:spacing w:before="0" w:line="417" w:lineRule="exact"/>
        <w:ind w:left="229" w:right="0" w:firstLine="0"/>
        <w:jc w:val="left"/>
        <w:rPr>
          <w:rFonts w:hint="eastAsia" w:ascii="Microsoft JhengHei" w:eastAsia="Microsoft JhengHei"/>
          <w:b/>
          <w:sz w:val="32"/>
        </w:rPr>
      </w:pPr>
      <w:r>
        <mc:AlternateContent>
          <mc:Choice Requires="wpg">
            <w:drawing>
              <wp:anchor distT="0" distB="0" distL="0" distR="0" simplePos="0" relativeHeight="251681792" behindDoc="1" locked="0" layoutInCell="1" allowOverlap="1">
                <wp:simplePos x="0" y="0"/>
                <wp:positionH relativeFrom="page">
                  <wp:posOffset>1498600</wp:posOffset>
                </wp:positionH>
                <wp:positionV relativeFrom="paragraph">
                  <wp:posOffset>311785</wp:posOffset>
                </wp:positionV>
                <wp:extent cx="3858895" cy="1127125"/>
                <wp:effectExtent l="0" t="0" r="8255" b="15875"/>
                <wp:wrapTopAndBottom/>
                <wp:docPr id="121" name="组合 85"/>
                <wp:cNvGraphicFramePr/>
                <a:graphic xmlns:a="http://schemas.openxmlformats.org/drawingml/2006/main">
                  <a:graphicData uri="http://schemas.microsoft.com/office/word/2010/wordprocessingGroup">
                    <wpg:wgp>
                      <wpg:cNvGrpSpPr/>
                      <wpg:grpSpPr>
                        <a:xfrm>
                          <a:off x="0" y="0"/>
                          <a:ext cx="3858895" cy="1127125"/>
                          <a:chOff x="2361" y="491"/>
                          <a:chExt cx="6077" cy="1775"/>
                        </a:xfrm>
                      </wpg:grpSpPr>
                      <wps:wsp>
                        <wps:cNvPr id="94" name="矩形 86"/>
                        <wps:cNvSpPr/>
                        <wps:spPr>
                          <a:xfrm>
                            <a:off x="2368" y="498"/>
                            <a:ext cx="2876" cy="820"/>
                          </a:xfrm>
                          <a:prstGeom prst="rect">
                            <a:avLst/>
                          </a:prstGeom>
                          <a:noFill/>
                          <a:ln w="9525" cap="flat" cmpd="sng">
                            <a:solidFill>
                              <a:srgbClr val="000000"/>
                            </a:solidFill>
                            <a:prstDash val="solid"/>
                            <a:miter/>
                            <a:headEnd type="none" w="med" len="med"/>
                            <a:tailEnd type="none" w="med" len="med"/>
                          </a:ln>
                        </wps:spPr>
                        <wps:bodyPr upright="1"/>
                      </wps:wsp>
                      <wps:wsp>
                        <wps:cNvPr id="95" name="直线 87"/>
                        <wps:cNvSpPr/>
                        <wps:spPr>
                          <a:xfrm>
                            <a:off x="2608" y="871"/>
                            <a:ext cx="271" cy="0"/>
                          </a:xfrm>
                          <a:prstGeom prst="line">
                            <a:avLst/>
                          </a:prstGeom>
                          <a:ln w="77470" cap="flat" cmpd="sng">
                            <a:solidFill>
                              <a:srgbClr val="000000"/>
                            </a:solidFill>
                            <a:prstDash val="solid"/>
                            <a:headEnd type="none" w="med" len="med"/>
                            <a:tailEnd type="none" w="med" len="med"/>
                          </a:ln>
                        </wps:spPr>
                        <wps:bodyPr upright="1"/>
                      </wps:wsp>
                      <wps:wsp>
                        <wps:cNvPr id="96" name="矩形 88"/>
                        <wps:cNvSpPr/>
                        <wps:spPr>
                          <a:xfrm>
                            <a:off x="2608" y="809"/>
                            <a:ext cx="271" cy="122"/>
                          </a:xfrm>
                          <a:prstGeom prst="rect">
                            <a:avLst/>
                          </a:prstGeom>
                          <a:noFill/>
                          <a:ln w="9525" cap="flat" cmpd="sng">
                            <a:solidFill>
                              <a:srgbClr val="000000"/>
                            </a:solidFill>
                            <a:prstDash val="solid"/>
                            <a:miter/>
                            <a:headEnd type="none" w="med" len="med"/>
                            <a:tailEnd type="none" w="med" len="med"/>
                          </a:ln>
                        </wps:spPr>
                        <wps:bodyPr upright="1"/>
                      </wps:wsp>
                      <wps:wsp>
                        <wps:cNvPr id="97" name="矩形 89"/>
                        <wps:cNvSpPr/>
                        <wps:spPr>
                          <a:xfrm>
                            <a:off x="2608" y="678"/>
                            <a:ext cx="271" cy="122"/>
                          </a:xfrm>
                          <a:prstGeom prst="rect">
                            <a:avLst/>
                          </a:prstGeom>
                          <a:noFill/>
                          <a:ln w="9525" cap="flat" cmpd="sng">
                            <a:solidFill>
                              <a:srgbClr val="000000"/>
                            </a:solidFill>
                            <a:prstDash val="solid"/>
                            <a:miter/>
                            <a:headEnd type="none" w="med" len="med"/>
                            <a:tailEnd type="none" w="med" len="med"/>
                          </a:ln>
                        </wps:spPr>
                        <wps:bodyPr upright="1"/>
                      </wps:wsp>
                      <wps:wsp>
                        <wps:cNvPr id="98" name="直线 90"/>
                        <wps:cNvSpPr/>
                        <wps:spPr>
                          <a:xfrm>
                            <a:off x="2879" y="987"/>
                            <a:ext cx="271" cy="0"/>
                          </a:xfrm>
                          <a:prstGeom prst="line">
                            <a:avLst/>
                          </a:prstGeom>
                          <a:ln w="77470" cap="flat" cmpd="sng">
                            <a:solidFill>
                              <a:srgbClr val="000000"/>
                            </a:solidFill>
                            <a:prstDash val="solid"/>
                            <a:headEnd type="none" w="med" len="med"/>
                            <a:tailEnd type="none" w="med" len="med"/>
                          </a:ln>
                        </wps:spPr>
                        <wps:bodyPr upright="1"/>
                      </wps:wsp>
                      <wps:wsp>
                        <wps:cNvPr id="99" name="矩形 91"/>
                        <wps:cNvSpPr/>
                        <wps:spPr>
                          <a:xfrm>
                            <a:off x="2879" y="925"/>
                            <a:ext cx="271" cy="122"/>
                          </a:xfrm>
                          <a:prstGeom prst="rect">
                            <a:avLst/>
                          </a:prstGeom>
                          <a:noFill/>
                          <a:ln w="9525" cap="flat" cmpd="sng">
                            <a:solidFill>
                              <a:srgbClr val="000000"/>
                            </a:solidFill>
                            <a:prstDash val="solid"/>
                            <a:miter/>
                            <a:headEnd type="none" w="med" len="med"/>
                            <a:tailEnd type="none" w="med" len="med"/>
                          </a:ln>
                        </wps:spPr>
                        <wps:bodyPr upright="1"/>
                      </wps:wsp>
                      <wps:wsp>
                        <wps:cNvPr id="100" name="矩形 92"/>
                        <wps:cNvSpPr/>
                        <wps:spPr>
                          <a:xfrm>
                            <a:off x="2879" y="1056"/>
                            <a:ext cx="271" cy="122"/>
                          </a:xfrm>
                          <a:prstGeom prst="rect">
                            <a:avLst/>
                          </a:prstGeom>
                          <a:noFill/>
                          <a:ln w="9525" cap="flat" cmpd="sng">
                            <a:solidFill>
                              <a:srgbClr val="000000"/>
                            </a:solidFill>
                            <a:prstDash val="solid"/>
                            <a:miter/>
                            <a:headEnd type="none" w="med" len="med"/>
                            <a:tailEnd type="none" w="med" len="med"/>
                          </a:ln>
                        </wps:spPr>
                        <wps:bodyPr upright="1"/>
                      </wps:wsp>
                      <wps:wsp>
                        <wps:cNvPr id="101" name="直线 93"/>
                        <wps:cNvSpPr/>
                        <wps:spPr>
                          <a:xfrm>
                            <a:off x="3546" y="961"/>
                            <a:ext cx="283" cy="0"/>
                          </a:xfrm>
                          <a:prstGeom prst="line">
                            <a:avLst/>
                          </a:prstGeom>
                          <a:ln w="77470" cap="flat" cmpd="sng">
                            <a:solidFill>
                              <a:srgbClr val="000000"/>
                            </a:solidFill>
                            <a:prstDash val="solid"/>
                            <a:headEnd type="none" w="med" len="med"/>
                            <a:tailEnd type="none" w="med" len="med"/>
                          </a:ln>
                        </wps:spPr>
                        <wps:bodyPr upright="1"/>
                      </wps:wsp>
                      <wps:wsp>
                        <wps:cNvPr id="102" name="矩形 94"/>
                        <wps:cNvSpPr/>
                        <wps:spPr>
                          <a:xfrm>
                            <a:off x="3546" y="899"/>
                            <a:ext cx="283" cy="122"/>
                          </a:xfrm>
                          <a:prstGeom prst="rect">
                            <a:avLst/>
                          </a:prstGeom>
                          <a:noFill/>
                          <a:ln w="9525" cap="flat" cmpd="sng">
                            <a:solidFill>
                              <a:srgbClr val="000000"/>
                            </a:solidFill>
                            <a:prstDash val="solid"/>
                            <a:miter/>
                            <a:headEnd type="none" w="med" len="med"/>
                            <a:tailEnd type="none" w="med" len="med"/>
                          </a:ln>
                        </wps:spPr>
                        <wps:bodyPr upright="1"/>
                      </wps:wsp>
                      <wps:wsp>
                        <wps:cNvPr id="103" name="矩形 95"/>
                        <wps:cNvSpPr/>
                        <wps:spPr>
                          <a:xfrm>
                            <a:off x="3546" y="768"/>
                            <a:ext cx="283" cy="122"/>
                          </a:xfrm>
                          <a:prstGeom prst="rect">
                            <a:avLst/>
                          </a:prstGeom>
                          <a:noFill/>
                          <a:ln w="9525" cap="flat" cmpd="sng">
                            <a:solidFill>
                              <a:srgbClr val="000000"/>
                            </a:solidFill>
                            <a:prstDash val="solid"/>
                            <a:miter/>
                            <a:headEnd type="none" w="med" len="med"/>
                            <a:tailEnd type="none" w="med" len="med"/>
                          </a:ln>
                        </wps:spPr>
                        <wps:bodyPr upright="1"/>
                      </wps:wsp>
                      <wps:wsp>
                        <wps:cNvPr id="104" name="直线 96"/>
                        <wps:cNvSpPr/>
                        <wps:spPr>
                          <a:xfrm>
                            <a:off x="3829" y="830"/>
                            <a:ext cx="283" cy="0"/>
                          </a:xfrm>
                          <a:prstGeom prst="line">
                            <a:avLst/>
                          </a:prstGeom>
                          <a:ln w="77470" cap="flat" cmpd="sng">
                            <a:solidFill>
                              <a:srgbClr val="000000"/>
                            </a:solidFill>
                            <a:prstDash val="solid"/>
                            <a:headEnd type="none" w="med" len="med"/>
                            <a:tailEnd type="none" w="med" len="med"/>
                          </a:ln>
                        </wps:spPr>
                        <wps:bodyPr upright="1"/>
                      </wps:wsp>
                      <wps:wsp>
                        <wps:cNvPr id="105" name="矩形 97"/>
                        <wps:cNvSpPr/>
                        <wps:spPr>
                          <a:xfrm>
                            <a:off x="3829" y="768"/>
                            <a:ext cx="283" cy="122"/>
                          </a:xfrm>
                          <a:prstGeom prst="rect">
                            <a:avLst/>
                          </a:prstGeom>
                          <a:noFill/>
                          <a:ln w="9525" cap="flat" cmpd="sng">
                            <a:solidFill>
                              <a:srgbClr val="000000"/>
                            </a:solidFill>
                            <a:prstDash val="solid"/>
                            <a:miter/>
                            <a:headEnd type="none" w="med" len="med"/>
                            <a:tailEnd type="none" w="med" len="med"/>
                          </a:ln>
                        </wps:spPr>
                        <wps:bodyPr upright="1"/>
                      </wps:wsp>
                      <wps:wsp>
                        <wps:cNvPr id="106" name="矩形 98"/>
                        <wps:cNvSpPr/>
                        <wps:spPr>
                          <a:xfrm>
                            <a:off x="3829" y="899"/>
                            <a:ext cx="283" cy="122"/>
                          </a:xfrm>
                          <a:prstGeom prst="rect">
                            <a:avLst/>
                          </a:prstGeom>
                          <a:noFill/>
                          <a:ln w="9525" cap="flat" cmpd="sng">
                            <a:solidFill>
                              <a:srgbClr val="000000"/>
                            </a:solidFill>
                            <a:prstDash val="solid"/>
                            <a:miter/>
                            <a:headEnd type="none" w="med" len="med"/>
                            <a:tailEnd type="none" w="med" len="med"/>
                          </a:ln>
                        </wps:spPr>
                        <wps:bodyPr upright="1"/>
                      </wps:wsp>
                      <wps:wsp>
                        <wps:cNvPr id="107" name="直线 99"/>
                        <wps:cNvSpPr/>
                        <wps:spPr>
                          <a:xfrm>
                            <a:off x="4412" y="1095"/>
                            <a:ext cx="272" cy="0"/>
                          </a:xfrm>
                          <a:prstGeom prst="line">
                            <a:avLst/>
                          </a:prstGeom>
                          <a:ln w="81915" cap="flat" cmpd="sng">
                            <a:solidFill>
                              <a:srgbClr val="000000"/>
                            </a:solidFill>
                            <a:prstDash val="solid"/>
                            <a:headEnd type="none" w="med" len="med"/>
                            <a:tailEnd type="none" w="med" len="med"/>
                          </a:ln>
                        </wps:spPr>
                        <wps:bodyPr upright="1"/>
                      </wps:wsp>
                      <wps:wsp>
                        <wps:cNvPr id="108" name="矩形 100"/>
                        <wps:cNvSpPr/>
                        <wps:spPr>
                          <a:xfrm>
                            <a:off x="4412" y="1030"/>
                            <a:ext cx="272" cy="129"/>
                          </a:xfrm>
                          <a:prstGeom prst="rect">
                            <a:avLst/>
                          </a:prstGeom>
                          <a:noFill/>
                          <a:ln w="9525" cap="flat" cmpd="sng">
                            <a:solidFill>
                              <a:srgbClr val="000000"/>
                            </a:solidFill>
                            <a:prstDash val="solid"/>
                            <a:miter/>
                            <a:headEnd type="none" w="med" len="med"/>
                            <a:tailEnd type="none" w="med" len="med"/>
                          </a:ln>
                        </wps:spPr>
                        <wps:bodyPr upright="1"/>
                      </wps:wsp>
                      <wps:wsp>
                        <wps:cNvPr id="109" name="矩形 101"/>
                        <wps:cNvSpPr/>
                        <wps:spPr>
                          <a:xfrm>
                            <a:off x="4412" y="892"/>
                            <a:ext cx="272" cy="129"/>
                          </a:xfrm>
                          <a:prstGeom prst="rect">
                            <a:avLst/>
                          </a:prstGeom>
                          <a:noFill/>
                          <a:ln w="9525" cap="flat" cmpd="sng">
                            <a:solidFill>
                              <a:srgbClr val="000000"/>
                            </a:solidFill>
                            <a:prstDash val="solid"/>
                            <a:miter/>
                            <a:headEnd type="none" w="med" len="med"/>
                            <a:tailEnd type="none" w="med" len="med"/>
                          </a:ln>
                        </wps:spPr>
                        <wps:bodyPr upright="1"/>
                      </wps:wsp>
                      <wps:wsp>
                        <wps:cNvPr id="110" name="直线 102"/>
                        <wps:cNvSpPr/>
                        <wps:spPr>
                          <a:xfrm>
                            <a:off x="4684" y="704"/>
                            <a:ext cx="271" cy="0"/>
                          </a:xfrm>
                          <a:prstGeom prst="line">
                            <a:avLst/>
                          </a:prstGeom>
                          <a:ln w="81915" cap="flat" cmpd="sng">
                            <a:solidFill>
                              <a:srgbClr val="000000"/>
                            </a:solidFill>
                            <a:prstDash val="solid"/>
                            <a:headEnd type="none" w="med" len="med"/>
                            <a:tailEnd type="none" w="med" len="med"/>
                          </a:ln>
                        </wps:spPr>
                        <wps:bodyPr upright="1"/>
                      </wps:wsp>
                      <wps:wsp>
                        <wps:cNvPr id="111" name="矩形 103"/>
                        <wps:cNvSpPr/>
                        <wps:spPr>
                          <a:xfrm>
                            <a:off x="4684" y="639"/>
                            <a:ext cx="271" cy="129"/>
                          </a:xfrm>
                          <a:prstGeom prst="rect">
                            <a:avLst/>
                          </a:prstGeom>
                          <a:noFill/>
                          <a:ln w="9525" cap="flat" cmpd="sng">
                            <a:solidFill>
                              <a:srgbClr val="000000"/>
                            </a:solidFill>
                            <a:prstDash val="solid"/>
                            <a:miter/>
                            <a:headEnd type="none" w="med" len="med"/>
                            <a:tailEnd type="none" w="med" len="med"/>
                          </a:ln>
                        </wps:spPr>
                        <wps:bodyPr upright="1"/>
                      </wps:wsp>
                      <wps:wsp>
                        <wps:cNvPr id="112" name="矩形 104"/>
                        <wps:cNvSpPr/>
                        <wps:spPr>
                          <a:xfrm>
                            <a:off x="4684" y="777"/>
                            <a:ext cx="271" cy="129"/>
                          </a:xfrm>
                          <a:prstGeom prst="rect">
                            <a:avLst/>
                          </a:prstGeom>
                          <a:noFill/>
                          <a:ln w="9525" cap="flat" cmpd="sng">
                            <a:solidFill>
                              <a:srgbClr val="000000"/>
                            </a:solidFill>
                            <a:prstDash val="solid"/>
                            <a:miter/>
                            <a:headEnd type="none" w="med" len="med"/>
                            <a:tailEnd type="none" w="med" len="med"/>
                          </a:ln>
                        </wps:spPr>
                        <wps:bodyPr upright="1"/>
                      </wps:wsp>
                      <wps:wsp>
                        <wps:cNvPr id="113" name="矩形 105"/>
                        <wps:cNvSpPr/>
                        <wps:spPr>
                          <a:xfrm>
                            <a:off x="3298" y="1384"/>
                            <a:ext cx="4047" cy="874"/>
                          </a:xfrm>
                          <a:prstGeom prst="rect">
                            <a:avLst/>
                          </a:prstGeom>
                          <a:noFill/>
                          <a:ln w="9525" cap="flat" cmpd="sng">
                            <a:solidFill>
                              <a:srgbClr val="000000"/>
                            </a:solidFill>
                            <a:prstDash val="solid"/>
                            <a:miter/>
                            <a:headEnd type="none" w="med" len="med"/>
                            <a:tailEnd type="none" w="med" len="med"/>
                          </a:ln>
                        </wps:spPr>
                        <wps:bodyPr upright="1"/>
                      </wps:wsp>
                      <pic:pic xmlns:pic="http://schemas.openxmlformats.org/drawingml/2006/picture">
                        <pic:nvPicPr>
                          <pic:cNvPr id="114" name="图片 106"/>
                          <pic:cNvPicPr>
                            <a:picLocks noChangeAspect="1"/>
                          </pic:cNvPicPr>
                        </pic:nvPicPr>
                        <pic:blipFill>
                          <a:blip r:embed="rId9"/>
                          <a:stretch>
                            <a:fillRect/>
                          </a:stretch>
                        </pic:blipFill>
                        <pic:spPr>
                          <a:xfrm>
                            <a:off x="4536" y="1525"/>
                            <a:ext cx="522" cy="675"/>
                          </a:xfrm>
                          <a:prstGeom prst="rect">
                            <a:avLst/>
                          </a:prstGeom>
                          <a:noFill/>
                          <a:ln>
                            <a:noFill/>
                          </a:ln>
                        </pic:spPr>
                      </pic:pic>
                      <pic:pic xmlns:pic="http://schemas.openxmlformats.org/drawingml/2006/picture">
                        <pic:nvPicPr>
                          <pic:cNvPr id="115" name="图片 107"/>
                          <pic:cNvPicPr>
                            <a:picLocks noChangeAspect="1"/>
                          </pic:cNvPicPr>
                        </pic:nvPicPr>
                        <pic:blipFill>
                          <a:blip r:embed="rId18"/>
                          <a:stretch>
                            <a:fillRect/>
                          </a:stretch>
                        </pic:blipFill>
                        <pic:spPr>
                          <a:xfrm>
                            <a:off x="3612" y="1525"/>
                            <a:ext cx="521" cy="676"/>
                          </a:xfrm>
                          <a:prstGeom prst="rect">
                            <a:avLst/>
                          </a:prstGeom>
                          <a:noFill/>
                          <a:ln>
                            <a:noFill/>
                          </a:ln>
                        </pic:spPr>
                      </pic:pic>
                      <pic:pic xmlns:pic="http://schemas.openxmlformats.org/drawingml/2006/picture">
                        <pic:nvPicPr>
                          <pic:cNvPr id="116" name="图片 108"/>
                          <pic:cNvPicPr>
                            <a:picLocks noChangeAspect="1"/>
                          </pic:cNvPicPr>
                        </pic:nvPicPr>
                        <pic:blipFill>
                          <a:blip r:embed="rId11"/>
                          <a:stretch>
                            <a:fillRect/>
                          </a:stretch>
                        </pic:blipFill>
                        <pic:spPr>
                          <a:xfrm>
                            <a:off x="6425" y="1511"/>
                            <a:ext cx="503" cy="676"/>
                          </a:xfrm>
                          <a:prstGeom prst="rect">
                            <a:avLst/>
                          </a:prstGeom>
                          <a:noFill/>
                          <a:ln>
                            <a:noFill/>
                          </a:ln>
                        </pic:spPr>
                      </pic:pic>
                      <pic:pic xmlns:pic="http://schemas.openxmlformats.org/drawingml/2006/picture">
                        <pic:nvPicPr>
                          <pic:cNvPr id="117" name="图片 109"/>
                          <pic:cNvPicPr>
                            <a:picLocks noChangeAspect="1"/>
                          </pic:cNvPicPr>
                        </pic:nvPicPr>
                        <pic:blipFill>
                          <a:blip r:embed="rId19"/>
                          <a:stretch>
                            <a:fillRect/>
                          </a:stretch>
                        </pic:blipFill>
                        <pic:spPr>
                          <a:xfrm>
                            <a:off x="5490" y="1525"/>
                            <a:ext cx="503" cy="662"/>
                          </a:xfrm>
                          <a:prstGeom prst="rect">
                            <a:avLst/>
                          </a:prstGeom>
                          <a:noFill/>
                          <a:ln>
                            <a:noFill/>
                          </a:ln>
                        </pic:spPr>
                      </pic:pic>
                      <pic:pic xmlns:pic="http://schemas.openxmlformats.org/drawingml/2006/picture">
                        <pic:nvPicPr>
                          <pic:cNvPr id="118" name="图片 110"/>
                          <pic:cNvPicPr>
                            <a:picLocks noChangeAspect="1"/>
                          </pic:cNvPicPr>
                        </pic:nvPicPr>
                        <pic:blipFill>
                          <a:blip r:embed="rId13"/>
                          <a:stretch>
                            <a:fillRect/>
                          </a:stretch>
                        </pic:blipFill>
                        <pic:spPr>
                          <a:xfrm>
                            <a:off x="5638" y="567"/>
                            <a:ext cx="467" cy="660"/>
                          </a:xfrm>
                          <a:prstGeom prst="rect">
                            <a:avLst/>
                          </a:prstGeom>
                          <a:noFill/>
                          <a:ln>
                            <a:noFill/>
                          </a:ln>
                        </pic:spPr>
                      </pic:pic>
                      <pic:pic xmlns:pic="http://schemas.openxmlformats.org/drawingml/2006/picture">
                        <pic:nvPicPr>
                          <pic:cNvPr id="119" name="图片 111"/>
                          <pic:cNvPicPr>
                            <a:picLocks noChangeAspect="1"/>
                          </pic:cNvPicPr>
                        </pic:nvPicPr>
                        <pic:blipFill>
                          <a:blip r:embed="rId14"/>
                          <a:stretch>
                            <a:fillRect/>
                          </a:stretch>
                        </pic:blipFill>
                        <pic:spPr>
                          <a:xfrm>
                            <a:off x="6660" y="761"/>
                            <a:ext cx="474" cy="360"/>
                          </a:xfrm>
                          <a:prstGeom prst="rect">
                            <a:avLst/>
                          </a:prstGeom>
                          <a:noFill/>
                          <a:ln>
                            <a:noFill/>
                          </a:ln>
                        </pic:spPr>
                      </pic:pic>
                      <wps:wsp>
                        <wps:cNvPr id="120" name="文本框 112"/>
                        <wps:cNvSpPr txBox="1"/>
                        <wps:spPr>
                          <a:xfrm>
                            <a:off x="5353" y="498"/>
                            <a:ext cx="3077" cy="820"/>
                          </a:xfrm>
                          <a:prstGeom prst="rect">
                            <a:avLst/>
                          </a:prstGeom>
                          <a:noFill/>
                          <a:ln w="9525" cap="flat" cmpd="sng">
                            <a:solidFill>
                              <a:srgbClr val="000000"/>
                            </a:solidFill>
                            <a:prstDash val="solid"/>
                            <a:miter/>
                            <a:headEnd type="none" w="med" len="med"/>
                            <a:tailEnd type="none" w="med" len="med"/>
                          </a:ln>
                        </wps:spPr>
                        <wps:txbx>
                          <w:txbxContent>
                            <w:p>
                              <w:pPr>
                                <w:spacing w:before="210"/>
                                <w:ind w:left="0" w:right="512" w:firstLine="0"/>
                                <w:jc w:val="right"/>
                                <w:rPr>
                                  <w:rFonts w:ascii="Times New Roman"/>
                                  <w:sz w:val="44"/>
                                </w:rPr>
                              </w:pPr>
                              <w:r>
                                <w:rPr>
                                  <w:rFonts w:ascii="Times New Roman"/>
                                  <w:w w:val="99"/>
                                  <w:sz w:val="44"/>
                                </w:rPr>
                                <w:t>?</w:t>
                              </w:r>
                            </w:p>
                          </w:txbxContent>
                        </wps:txbx>
                        <wps:bodyPr lIns="0" tIns="0" rIns="0" bIns="0" upright="1"/>
                      </wps:wsp>
                    </wpg:wgp>
                  </a:graphicData>
                </a:graphic>
              </wp:anchor>
            </w:drawing>
          </mc:Choice>
          <mc:Fallback>
            <w:pict>
              <v:group id="组合 85" o:spid="_x0000_s1026" o:spt="203" style="position:absolute;left:0pt;margin-left:118pt;margin-top:24.55pt;height:88.75pt;width:303.85pt;mso-position-horizontal-relative:page;mso-wrap-distance-bottom:0pt;mso-wrap-distance-top:0pt;z-index:-251634688;mso-width-relative:page;mso-height-relative:page;" coordorigin="2361,491" coordsize="6077,1775" o:gfxdata="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">
                <o:lock v:ext="edit" aspectratio="f"/>
                <v:rect id="矩形 86" o:spid="_x0000_s1026" o:spt="1" style="position:absolute;left:2368;top:498;height:820;width:2876;" filled="f" stroked="t" coordsize="21600,21600" o:gfxdata="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Bi8G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line id="直线 87" o:spid="_x0000_s1026" o:spt="20" style="position:absolute;left:2608;top:871;height:0;width:271;" filled="f" stroked="t" coordsize="21600,21600" o:gfxdata="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3uLUvQAA&#10;ANsAAAAPAAAAAAAAAAEAIAAAACIAAABkcnMvZG93bnJldi54bWxQSwECFAAUAAAACACHTuJAMy8F&#10;njsAAAA5AAAAEAAAAAAAAAABACAAAAAMAQAAZHJzL3NoYXBleG1sLnhtbFBLBQYAAAAABgAGAFsB&#10;AAC2AwAAAAA=&#10;">
                  <v:fill on="f" focussize="0,0"/>
                  <v:stroke weight="6.1pt" color="#000000" joinstyle="round"/>
                  <v:imagedata o:title=""/>
                  <o:lock v:ext="edit" aspectratio="f"/>
                </v:line>
                <v:rect id="矩形 88" o:spid="_x0000_s1026" o:spt="1" style="position:absolute;left:2608;top:809;height:122;width:271;" filled="f" stroked="t" coordsize="21600,21600" o:gfxdata="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mBTq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rect id="矩形 89" o:spid="_x0000_s1026" o:spt="1" style="position:absolute;left:2608;top:678;height:122;width:271;" filled="f" stroked="t" coordsize="21600,21600" o:gfxdata="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1LFx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line id="直线 90" o:spid="_x0000_s1026" o:spt="20" style="position:absolute;left:2879;top:987;height:0;width:271;" filled="f" stroked="t" coordsize="21600,21600" o:gfxdata="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99NSrsAAADb&#10;AAAADwAAAAAAAAABACAAAAAiAAAAZHJzL2Rvd25yZXYueG1sUEsBAhQAFAAAAAgAh07iQDMvBZ47&#10;AAAAOQAAABAAAAAAAAAAAQAgAAAACgEAAGRycy9zaGFwZXhtbC54bWxQSwUGAAAAAAYABgBbAQAA&#10;tAMAAAAA&#10;">
                  <v:fill on="f" focussize="0,0"/>
                  <v:stroke weight="6.1pt" color="#000000" joinstyle="round"/>
                  <v:imagedata o:title=""/>
                  <o:lock v:ext="edit" aspectratio="f"/>
                </v:line>
                <v:rect id="矩形 91" o:spid="_x0000_s1026" o:spt="1" style="position:absolute;left:2879;top:925;height:122;width:271;" filled="f" stroked="t" coordsize="21600,21600" o:gfxdata="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B4CY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rect>
                <v:rect id="矩形 92" o:spid="_x0000_s1026" o:spt="1" style="position:absolute;left:2879;top:1056;height:122;width:271;" filled="f" stroked="t" coordsize="21600,21600" o:gfxdata="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r9sSvQAA&#10;ANwAAAAPAAAAAAAAAAEAIAAAACIAAABkcnMvZG93bnJldi54bWxQSwECFAAUAAAACACHTuJAMy8F&#10;njsAAAA5AAAAEAAAAAAAAAABACAAAAAMAQAAZHJzL3NoYXBleG1sLnhtbFBLBQYAAAAABgAGAFsB&#10;AAC2AwAAAAA=&#10;">
                  <v:fill on="f" focussize="0,0"/>
                  <v:stroke color="#000000" joinstyle="miter"/>
                  <v:imagedata o:title=""/>
                  <o:lock v:ext="edit" aspectratio="f"/>
                </v:rect>
                <v:line id="直线 93" o:spid="_x0000_s1026" o:spt="20" style="position:absolute;left:3546;top:961;height:0;width:283;" filled="f" stroked="t" coordsize="21600,21600" o:gfxdata="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Hq5za8AAAA&#10;3AAAAA8AAAAAAAAAAQAgAAAAIgAAAGRycy9kb3ducmV2LnhtbFBLAQIUABQAAAAIAIdO4kAzLwWe&#10;OwAAADkAAAAQAAAAAAAAAAEAIAAAAAsBAABkcnMvc2hhcGV4bWwueG1sUEsFBgAAAAAGAAYAWwEA&#10;ALUDAAAAAA==&#10;">
                  <v:fill on="f" focussize="0,0"/>
                  <v:stroke weight="6.1pt" color="#000000" joinstyle="round"/>
                  <v:imagedata o:title=""/>
                  <o:lock v:ext="edit" aspectratio="f"/>
                </v:line>
                <v:rect id="矩形 94" o:spid="_x0000_s1026" o:spt="1" style="position:absolute;left:3546;top:899;height:122;width:283;" filled="f" stroked="t" coordsize="21600,21600" o:gfxdata="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zHg/rsAAADc&#10;AAAADwAAAAAAAAABACAAAAAiAAAAZHJzL2Rvd25yZXYueG1sUEsBAhQAFAAAAAgAh07iQDMvBZ47&#10;AAAAOQAAABAAAAAAAAAAAQAgAAAACgEAAGRycy9zaGFwZXhtbC54bWxQSwUGAAAAAAYABgBbAQAA&#10;tAMAAAAA&#10;">
                  <v:fill on="f" focussize="0,0"/>
                  <v:stroke color="#000000" joinstyle="miter"/>
                  <v:imagedata o:title=""/>
                  <o:lock v:ext="edit" aspectratio="f"/>
                </v:rect>
                <v:rect id="矩形 95" o:spid="_x0000_s1026" o:spt="1" style="position:absolute;left:3546;top:768;height:122;width:283;" filled="f" stroked="t" coordsize="21600,21600" o:gfxdata="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8fUVlugAAANwA&#10;AAAPAAAAAAAAAAEAIAAAACIAAABkcnMvZG93bnJldi54bWxQSwECFAAUAAAACACHTuJAMy8FnjsA&#10;AAA5AAAAEAAAAAAAAAABACAAAAAJAQAAZHJzL3NoYXBleG1sLnhtbFBLBQYAAAAABgAGAFsBAACz&#10;AwAAAAA=&#10;">
                  <v:fill on="f" focussize="0,0"/>
                  <v:stroke color="#000000" joinstyle="miter"/>
                  <v:imagedata o:title=""/>
                  <o:lock v:ext="edit" aspectratio="f"/>
                </v:rect>
                <v:line id="直线 96" o:spid="_x0000_s1026" o:spt="20" style="position:absolute;left:3829;top:830;height:0;width:283;" filled="f" stroked="t" coordsize="21600,21600" o:gfxdata="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GdRK68AAAA&#10;3AAAAA8AAAAAAAAAAQAgAAAAIgAAAGRycy9kb3ducmV2LnhtbFBLAQIUABQAAAAIAIdO4kAzLwWe&#10;OwAAADkAAAAQAAAAAAAAAAEAIAAAAAsBAABkcnMvc2hhcGV4bWwueG1sUEsFBgAAAAAGAAYAWwEA&#10;ALUDAAAAAA==&#10;">
                  <v:fill on="f" focussize="0,0"/>
                  <v:stroke weight="6.1pt" color="#000000" joinstyle="round"/>
                  <v:imagedata o:title=""/>
                  <o:lock v:ext="edit" aspectratio="f"/>
                </v:line>
                <v:rect id="矩形 97" o:spid="_x0000_s1026" o:spt="1" style="position:absolute;left:3829;top:768;height:122;width:283;" filled="f" stroked="t" coordsize="21600,21600" o:gfxdata="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c2HiKugAAANwA&#10;AAAPAAAAAAAAAAEAIAAAACIAAABkcnMvZG93bnJldi54bWxQSwECFAAUAAAACACHTuJAMy8FnjsA&#10;AAA5AAAAEAAAAAAAAAABACAAAAAJAQAAZHJzL3NoYXBleG1sLnhtbFBLBQYAAAAABgAGAFsBAACz&#10;AwAAAAA=&#10;">
                  <v:fill on="f" focussize="0,0"/>
                  <v:stroke color="#000000" joinstyle="miter"/>
                  <v:imagedata o:title=""/>
                  <o:lock v:ext="edit" aspectratio="f"/>
                </v:rect>
                <v:rect id="矩形 98" o:spid="_x0000_s1026" o:spt="1" style="position:absolute;left:3829;top:899;height:122;width:283;" filled="f" stroked="t" coordsize="21600,21600" o:gfxdata="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sCub9ugAAANwA&#10;AAAPAAAAAAAAAAEAIAAAACIAAABkcnMvZG93bnJldi54bWxQSwECFAAUAAAACACHTuJAMy8FnjsA&#10;AAA5AAAAEAAAAAAAAAABACAAAAAJAQAAZHJzL3NoYXBleG1sLnhtbFBLBQYAAAAABgAGAFsBAACz&#10;AwAAAAA=&#10;">
                  <v:fill on="f" focussize="0,0"/>
                  <v:stroke color="#000000" joinstyle="miter"/>
                  <v:imagedata o:title=""/>
                  <o:lock v:ext="edit" aspectratio="f"/>
                </v:rect>
                <v:line id="直线 99" o:spid="_x0000_s1026" o:spt="20" style="position:absolute;left:4412;top:1095;height:0;width:272;" filled="f" stroked="t" coordsize="21600,21600" o:gfxdata="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8tK6b4A&#10;AADcAAAADwAAAAAAAAABACAAAAAiAAAAZHJzL2Rvd25yZXYueG1sUEsBAhQAFAAAAAgAh07iQDMv&#10;BZ47AAAAOQAAABAAAAAAAAAAAQAgAAAADQEAAGRycy9zaGFwZXhtbC54bWxQSwUGAAAAAAYABgBb&#10;AQAAtwMAAAAA&#10;">
                  <v:fill on="f" focussize="0,0"/>
                  <v:stroke weight="6.45pt" color="#000000" joinstyle="round"/>
                  <v:imagedata o:title=""/>
                  <o:lock v:ext="edit" aspectratio="f"/>
                </v:line>
                <v:rect id="矩形 100" o:spid="_x0000_s1026" o:spt="1" style="position:absolute;left:4412;top:1030;height:129;width:272;" filled="f" stroked="t" coordsize="21600,21600" o:gfxdata="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2dcUvQAA&#10;ANwAAAAPAAAAAAAAAAEAIAAAACIAAABkcnMvZG93bnJldi54bWxQSwECFAAUAAAACACHTuJAMy8F&#10;njsAAAA5AAAAEAAAAAAAAAABACAAAAAMAQAAZHJzL3NoYXBleG1sLnhtbFBLBQYAAAAABgAGAFsB&#10;AAC2AwAAAAA=&#10;">
                  <v:fill on="f" focussize="0,0"/>
                  <v:stroke color="#000000" joinstyle="miter"/>
                  <v:imagedata o:title=""/>
                  <o:lock v:ext="edit" aspectratio="f"/>
                </v:rect>
                <v:rect id="矩形 101" o:spid="_x0000_s1026" o:spt="1" style="position:absolute;left:4412;top:892;height:129;width:272;" filled="f" stroked="t" coordsize="21600,21600" o:gfxdata="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lXKPugAAANwA&#10;AAAPAAAAAAAAAAEAIAAAACIAAABkcnMvZG93bnJldi54bWxQSwECFAAUAAAACACHTuJAMy8FnjsA&#10;AAA5AAAAEAAAAAAAAAABACAAAAAJAQAAZHJzL3NoYXBleG1sLnhtbFBLBQYAAAAABgAGAFsBAACz&#10;AwAAAAA=&#10;">
                  <v:fill on="f" focussize="0,0"/>
                  <v:stroke color="#000000" joinstyle="miter"/>
                  <v:imagedata o:title=""/>
                  <o:lock v:ext="edit" aspectratio="f"/>
                </v:rect>
                <v:line id="直线 102" o:spid="_x0000_s1026" o:spt="20" style="position:absolute;left:4684;top:704;height:0;width:271;" filled="f" stroked="t" coordsize="21600,21600" o:gfxdata="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0RAvQAA&#10;ANwAAAAPAAAAAAAAAAEAIAAAACIAAABkcnMvZG93bnJldi54bWxQSwECFAAUAAAACACHTuJAMy8F&#10;njsAAAA5AAAAEAAAAAAAAAABACAAAAAMAQAAZHJzL3NoYXBleG1sLnhtbFBLBQYAAAAABgAGAFsB&#10;AAC2AwAAAAA=&#10;">
                  <v:fill on="f" focussize="0,0"/>
                  <v:stroke weight="6.45pt" color="#000000" joinstyle="round"/>
                  <v:imagedata o:title=""/>
                  <o:lock v:ext="edit" aspectratio="f"/>
                </v:line>
                <v:rect id="矩形 103" o:spid="_x0000_s1026" o:spt="1" style="position:absolute;left:4684;top:639;height:129;width:271;" filled="f" stroked="t" coordsize="21600,21600" o:gfxdata="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jroVLsAAADc&#10;AAAADwAAAAAAAAABACAAAAAiAAAAZHJzL2Rvd25yZXYueG1sUEsBAhQAFAAAAAgAh07iQDMvBZ47&#10;AAAAOQAAABAAAAAAAAAAAQAgAAAACgEAAGRycy9zaGFwZXhtbC54bWxQSwUGAAAAAAYABgBbAQAA&#10;tAMAAAAA&#10;">
                  <v:fill on="f" focussize="0,0"/>
                  <v:stroke color="#000000" joinstyle="miter"/>
                  <v:imagedata o:title=""/>
                  <o:lock v:ext="edit" aspectratio="f"/>
                </v:rect>
                <v:rect id="矩形 104" o:spid="_x0000_s1026" o:spt="1" style="position:absolute;left:4684;top:777;height:129;width:271;" filled="f" stroked="t" coordsize="21600,21600" o:gfxdata="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uh2I7sAAADc&#10;AAAADwAAAAAAAAABACAAAAAiAAAAZHJzL2Rvd25yZXYueG1sUEsBAhQAFAAAAAgAh07iQDMvBZ47&#10;AAAAOQAAABAAAAAAAAAAAQAgAAAACgEAAGRycy9zaGFwZXhtbC54bWxQSwUGAAAAAAYABgBbAQAA&#10;tAMAAAAA&#10;">
                  <v:fill on="f" focussize="0,0"/>
                  <v:stroke color="#000000" joinstyle="miter"/>
                  <v:imagedata o:title=""/>
                  <o:lock v:ext="edit" aspectratio="f"/>
                </v:rect>
                <v:rect id="矩形 105" o:spid="_x0000_s1026" o:spt="1" style="position:absolute;left:3298;top:1384;height:874;width:4047;" filled="f" stroked="t" coordsize="21600,21600" o:gfxdata="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aTTuLsAAADc&#10;AAAADwAAAAAAAAABACAAAAAiAAAAZHJzL2Rvd25yZXYueG1sUEsBAhQAFAAAAAgAh07iQDMvBZ47&#10;AAAAOQAAABAAAAAAAAAAAQAgAAAACgEAAGRycy9zaGFwZXhtbC54bWxQSwUGAAAAAAYABgBbAQAA&#10;tAMAAAAA&#10;">
                  <v:fill on="f" focussize="0,0"/>
                  <v:stroke color="#000000" joinstyle="miter"/>
                  <v:imagedata o:title=""/>
                  <o:lock v:ext="edit" aspectratio="f"/>
                </v:rect>
                <v:shape id="图片 106" o:spid="_x0000_s1026" o:spt="75" alt="" type="#_x0000_t75" style="position:absolute;left:4536;top:1525;height:675;width:522;" filled="f" o:preferrelative="t" stroked="f" coordsize="21600,21600" o:gfxdata="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F36La8AAAA&#10;3AAAAA8AAAAAAAAAAQAgAAAAIgAAAGRycy9kb3ducmV2LnhtbFBLAQIUABQAAAAIAIdO4kAzLwWe&#10;OwAAADkAAAAQAAAAAAAAAAEAIAAAAAsBAABkcnMvc2hhcGV4bWwueG1sUEsFBgAAAAAGAAYAWwEA&#10;ALUDAAAAAA==&#10;">
                  <v:fill on="f" focussize="0,0"/>
                  <v:stroke on="f"/>
                  <v:imagedata r:id="rId9" o:title=""/>
                  <o:lock v:ext="edit" aspectratio="t"/>
                </v:shape>
                <v:shape id="图片 107" o:spid="_x0000_s1026" o:spt="75" alt="" type="#_x0000_t75" style="position:absolute;left:3612;top:1525;height:676;width:521;" filled="f" o:preferrelative="t" stroked="f" coordsize="21600,21600" o:gfxdata="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2RIH68AAAA&#10;3AAAAA8AAAAAAAAAAQAgAAAAIgAAAGRycy9kb3ducmV2LnhtbFBLAQIUABQAAAAIAIdO4kAzLwWe&#10;OwAAADkAAAAQAAAAAAAAAAEAIAAAAAsBAABkcnMvc2hhcGV4bWwueG1sUEsFBgAAAAAGAAYAWwEA&#10;ALUDAAAAAA==&#10;">
                  <v:fill on="f" focussize="0,0"/>
                  <v:stroke on="f"/>
                  <v:imagedata r:id="rId18" o:title=""/>
                  <o:lock v:ext="edit" aspectratio="t"/>
                </v:shape>
                <v:shape id="图片 108" o:spid="_x0000_s1026" o:spt="75" alt="" type="#_x0000_t75" style="position:absolute;left:6425;top:1511;height:676;width:503;" filled="f" o:preferrelative="t" stroked="f" coordsize="21600,21600" o:gfxdata="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Wx+ji8AAAA&#10;3AAAAA8AAAAAAAAAAQAgAAAAIgAAAGRycy9kb3ducmV2LnhtbFBLAQIUABQAAAAIAIdO4kAzLwWe&#10;OwAAADkAAAAQAAAAAAAAAAEAIAAAAAsBAABkcnMvc2hhcGV4bWwueG1sUEsFBgAAAAAGAAYAWwEA&#10;ALUDAAAAAA==&#10;">
                  <v:fill on="f" focussize="0,0"/>
                  <v:stroke on="f"/>
                  <v:imagedata r:id="rId11" o:title=""/>
                  <o:lock v:ext="edit" aspectratio="t"/>
                </v:shape>
                <v:shape id="图片 109" o:spid="_x0000_s1026" o:spt="75" alt="" type="#_x0000_t75" style="position:absolute;left:5490;top:1525;height:662;width:503;" filled="f" o:preferrelative="t" stroked="f" coordsize="21600,21600" o:gfxdata="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qBhj25AAAA3AAA&#10;AA8AAAAAAAAAAQAgAAAAIgAAAGRycy9kb3ducmV2LnhtbFBLAQIUABQAAAAIAIdO4kAzLwWeOwAA&#10;ADkAAAAQAAAAAAAAAAEAIAAAAAgBAABkcnMvc2hhcGV4bWwueG1sUEsFBgAAAAAGAAYAWwEAALID&#10;AAAAAA==&#10;">
                  <v:fill on="f" focussize="0,0"/>
                  <v:stroke on="f"/>
                  <v:imagedata r:id="rId19" o:title=""/>
                  <o:lock v:ext="edit" aspectratio="t"/>
                </v:shape>
                <v:shape id="图片 110" o:spid="_x0000_s1026" o:spt="75" alt="" type="#_x0000_t75" style="position:absolute;left:5638;top:567;height:660;width:467;" filled="f" o:preferrelative="t" stroked="f" coordsize="21600,21600" o:gfxdata="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Cc+1vQAA&#10;ANwAAAAPAAAAAAAAAAEAIAAAACIAAABkcnMvZG93bnJldi54bWxQSwECFAAUAAAACACHTuJAMy8F&#10;njsAAAA5AAAAEAAAAAAAAAABACAAAAAMAQAAZHJzL3NoYXBleG1sLnhtbFBLBQYAAAAABgAGAFsB&#10;AAC2AwAAAAA=&#10;">
                  <v:fill on="f" focussize="0,0"/>
                  <v:stroke on="f"/>
                  <v:imagedata r:id="rId13" o:title=""/>
                  <o:lock v:ext="edit" aspectratio="t"/>
                </v:shape>
                <v:shape id="图片 111" o:spid="_x0000_s1026" o:spt="75" alt="" type="#_x0000_t75" style="position:absolute;left:6660;top:761;height:360;width:474;" filled="f" o:preferrelative="t" stroked="f" coordsize="21600,21600" o:gfxdata="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f9d728AAAA&#10;3AAAAA8AAAAAAAAAAQAgAAAAIgAAAGRycy9kb3ducmV2LnhtbFBLAQIUABQAAAAIAIdO4kAzLwWe&#10;OwAAADkAAAAQAAAAAAAAAAEAIAAAAAsBAABkcnMvc2hhcGV4bWwueG1sUEsFBgAAAAAGAAYAWwEA&#10;ALUDAAAAAA==&#10;">
                  <v:fill on="f" focussize="0,0"/>
                  <v:stroke on="f"/>
                  <v:imagedata r:id="rId14" o:title=""/>
                  <o:lock v:ext="edit" aspectratio="t"/>
                </v:shape>
                <v:shape id="文本框 112" o:spid="_x0000_s1026" o:spt="202" type="#_x0000_t202" style="position:absolute;left:5353;top:498;height:820;width:3077;" filled="f" stroked="t" coordsize="21600,21600" o:gfxdata="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1aQ4S/&#10;AAAA3AAAAA8AAAAAAAAAAQAgAAAAIgAAAGRycy9kb3ducmV2LnhtbFBLAQIUABQAAAAIAIdO4kAz&#10;LwWeOwAAADkAAAAQAAAAAAAAAAEAIAAAAA4BAABkcnMvc2hhcGV4bWwueG1sUEsFBgAAAAAGAAYA&#10;WwEAALgDAAAAAA==&#10;">
                  <v:fill on="f" focussize="0,0"/>
                  <v:stroke color="#000000" joinstyle="miter"/>
                  <v:imagedata o:title=""/>
                  <o:lock v:ext="edit" aspectratio="f"/>
                  <v:textbox inset="0mm,0mm,0mm,0mm">
                    <w:txbxContent>
                      <w:p>
                        <w:pPr>
                          <w:spacing w:before="210"/>
                          <w:ind w:left="0" w:right="512" w:firstLine="0"/>
                          <w:jc w:val="right"/>
                          <w:rPr>
                            <w:rFonts w:ascii="Times New Roman"/>
                            <w:sz w:val="44"/>
                          </w:rPr>
                        </w:pPr>
                        <w:r>
                          <w:rPr>
                            <w:rFonts w:ascii="Times New Roman"/>
                            <w:w w:val="99"/>
                            <w:sz w:val="44"/>
                          </w:rPr>
                          <w:t>?</w:t>
                        </w:r>
                      </w:p>
                    </w:txbxContent>
                  </v:textbox>
                </v:shape>
                <w10:wrap type="topAndBottom"/>
              </v:group>
            </w:pict>
          </mc:Fallback>
        </mc:AlternateContent>
      </w:r>
      <w:r>
        <w:rPr>
          <w:rFonts w:hint="eastAsia" w:ascii="Microsoft JhengHei" w:eastAsia="Microsoft JhengHei"/>
          <w:b/>
          <w:sz w:val="32"/>
        </w:rPr>
        <w:t>例题：</w:t>
      </w:r>
    </w:p>
    <w:p>
      <w:pPr>
        <w:pStyle w:val="5"/>
        <w:tabs>
          <w:tab w:val="left" w:pos="3329"/>
          <w:tab w:val="left" w:pos="4308"/>
          <w:tab w:val="left" w:pos="5289"/>
        </w:tabs>
        <w:spacing w:line="322" w:lineRule="exact"/>
        <w:ind w:left="2350"/>
      </w:pPr>
      <w:r>
        <w:t>A</w:t>
      </w:r>
      <w:r>
        <w:tab/>
      </w:r>
      <w:r>
        <w:t>B</w:t>
      </w:r>
      <w:r>
        <w:tab/>
      </w:r>
      <w:r>
        <w:t>C</w:t>
      </w:r>
      <w:r>
        <w:tab/>
      </w:r>
      <w:r>
        <w:t>D</w:t>
      </w:r>
    </w:p>
    <w:p>
      <w:pPr>
        <w:pStyle w:val="5"/>
        <w:spacing w:before="131"/>
        <w:ind w:left="788"/>
      </w:pPr>
      <w:r>
        <w:t>答案：C</w:t>
      </w:r>
    </w:p>
    <w:p>
      <w:pPr>
        <w:pStyle w:val="3"/>
        <w:spacing w:before="8"/>
        <w:ind w:left="872"/>
      </w:pPr>
      <w:r>
        <w:t>题型二：定义判断</w:t>
      </w:r>
    </w:p>
    <w:p>
      <w:pPr>
        <w:pStyle w:val="4"/>
        <w:spacing w:before="23" w:line="297" w:lineRule="auto"/>
        <w:ind w:right="106"/>
      </w:pPr>
      <w:r>
        <w:rPr>
          <w:spacing w:val="-13"/>
          <w:w w:val="99"/>
        </w:rPr>
        <w:t>每道题先给出定义</w:t>
      </w:r>
      <w:r>
        <w:rPr>
          <w:w w:val="99"/>
        </w:rPr>
        <w:t>（</w:t>
      </w:r>
      <w:r>
        <w:rPr>
          <w:spacing w:val="-9"/>
          <w:w w:val="99"/>
        </w:rPr>
        <w:t>这个定义被假设是正确的，不容置疑的</w:t>
      </w:r>
      <w:r>
        <w:rPr>
          <w:spacing w:val="-168"/>
          <w:w w:val="99"/>
        </w:rPr>
        <w:t>）</w:t>
      </w:r>
      <w:r>
        <w:rPr>
          <w:spacing w:val="-7"/>
          <w:w w:val="99"/>
        </w:rPr>
        <w:t>，</w:t>
      </w:r>
      <w:r>
        <w:rPr>
          <w:spacing w:val="3"/>
        </w:rPr>
        <w:t>然后列出四种情况，要求应试人员严格依据定义，从中选出一个最符合或最不符合该定义的答案。</w:t>
      </w:r>
    </w:p>
    <w:p>
      <w:pPr>
        <w:spacing w:before="0" w:line="489" w:lineRule="exact"/>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spacing w:before="143" w:line="336" w:lineRule="auto"/>
        <w:ind w:left="229" w:right="268" w:firstLine="559"/>
        <w:jc w:val="both"/>
      </w:pPr>
      <w:r>
        <w:t>亚健康是对生物有机体生理机能状态的一种描述，一般指生理机能处于健康与疾病之间的状态。由健康过渡到疾病需要一个从量变到质变的过程，而在质变发生之前的这个特殊阶段即是亚健康。</w:t>
      </w:r>
    </w:p>
    <w:p>
      <w:pPr>
        <w:pStyle w:val="5"/>
        <w:spacing w:line="353" w:lineRule="exact"/>
        <w:ind w:left="788"/>
      </w:pPr>
      <w:r>
        <w:t>根据上述定义，下列现象中属于亚健康的是：</w:t>
      </w:r>
    </w:p>
    <w:p>
      <w:pPr>
        <w:pStyle w:val="13"/>
        <w:numPr>
          <w:ilvl w:val="0"/>
          <w:numId w:val="21"/>
        </w:numPr>
        <w:tabs>
          <w:tab w:val="left" w:pos="1452"/>
        </w:tabs>
        <w:spacing w:before="141" w:after="0" w:line="336" w:lineRule="auto"/>
        <w:ind w:left="1450" w:right="258" w:hanging="420"/>
        <w:jc w:val="left"/>
        <w:rPr>
          <w:sz w:val="28"/>
        </w:rPr>
      </w:pPr>
      <w:r>
        <w:rPr>
          <w:spacing w:val="-4"/>
          <w:sz w:val="28"/>
        </w:rPr>
        <w:t>老王退休后连续多次在医院体检发现血压很高，但是他从没有感</w:t>
      </w:r>
      <w:r>
        <w:rPr>
          <w:spacing w:val="-2"/>
          <w:sz w:val="28"/>
        </w:rPr>
        <w:t>到身体有什么不适</w:t>
      </w:r>
    </w:p>
    <w:p>
      <w:pPr>
        <w:pStyle w:val="13"/>
        <w:numPr>
          <w:ilvl w:val="0"/>
          <w:numId w:val="21"/>
        </w:numPr>
        <w:tabs>
          <w:tab w:val="left" w:pos="1452"/>
        </w:tabs>
        <w:spacing w:before="0" w:after="0" w:line="355" w:lineRule="exact"/>
        <w:ind w:left="1451" w:right="0" w:hanging="422"/>
        <w:jc w:val="left"/>
        <w:rPr>
          <w:sz w:val="28"/>
        </w:rPr>
      </w:pPr>
      <w:r>
        <w:rPr>
          <w:spacing w:val="-8"/>
          <w:sz w:val="28"/>
        </w:rPr>
        <w:t>小刘在上周六出去购物时遭遇抢劫，在搏斗中被歹徒用匕首捅伤，</w:t>
      </w:r>
    </w:p>
    <w:p>
      <w:pPr>
        <w:spacing w:after="0" w:line="355" w:lineRule="exact"/>
        <w:jc w:val="left"/>
        <w:rPr>
          <w:sz w:val="28"/>
        </w:rPr>
        <w:sectPr>
          <w:pgSz w:w="11910" w:h="16840"/>
          <w:pgMar w:top="1520" w:right="980" w:bottom="1160" w:left="1360" w:header="0" w:footer="960" w:gutter="0"/>
        </w:sectPr>
      </w:pPr>
    </w:p>
    <w:p>
      <w:pPr>
        <w:pStyle w:val="5"/>
        <w:spacing w:before="41"/>
        <w:ind w:left="1450"/>
      </w:pPr>
      <w:r>
        <w:t>现在已脱离生命危险，正在医院进行最后的康复调理</w:t>
      </w:r>
    </w:p>
    <w:p>
      <w:pPr>
        <w:pStyle w:val="13"/>
        <w:numPr>
          <w:ilvl w:val="0"/>
          <w:numId w:val="21"/>
        </w:numPr>
        <w:tabs>
          <w:tab w:val="left" w:pos="1452"/>
        </w:tabs>
        <w:spacing w:before="140" w:after="0" w:line="333" w:lineRule="auto"/>
        <w:ind w:left="1450" w:right="257" w:hanging="420"/>
        <w:jc w:val="left"/>
        <w:rPr>
          <w:sz w:val="28"/>
        </w:rPr>
      </w:pPr>
      <w:r>
        <w:rPr>
          <w:spacing w:val="-4"/>
          <w:sz w:val="28"/>
        </w:rPr>
        <w:t>小兵正在读初三，面临升学的压力，他经常熬夜学习，最近感到</w:t>
      </w:r>
      <w:r>
        <w:rPr>
          <w:spacing w:val="-3"/>
          <w:sz w:val="28"/>
        </w:rPr>
        <w:t>眼睛看东西有一层雾气，医学专家说这可能是假性近视</w:t>
      </w:r>
    </w:p>
    <w:p>
      <w:pPr>
        <w:pStyle w:val="13"/>
        <w:numPr>
          <w:ilvl w:val="0"/>
          <w:numId w:val="21"/>
        </w:numPr>
        <w:tabs>
          <w:tab w:val="left" w:pos="1452"/>
        </w:tabs>
        <w:spacing w:before="4" w:after="0" w:line="333" w:lineRule="auto"/>
        <w:ind w:left="1450" w:right="258" w:hanging="420"/>
        <w:jc w:val="left"/>
        <w:rPr>
          <w:sz w:val="28"/>
        </w:rPr>
      </w:pPr>
      <w:r>
        <w:rPr>
          <w:spacing w:val="-4"/>
          <w:sz w:val="28"/>
        </w:rPr>
        <w:t>小刚的爸爸在单位体检，发现腹内有肿瘤包块，医生说可能是长</w:t>
      </w:r>
      <w:r>
        <w:rPr>
          <w:spacing w:val="-3"/>
          <w:sz w:val="28"/>
        </w:rPr>
        <w:t>期劳累所致，劝其保养，可是他因没有任何外在征兆而并不在意</w:t>
      </w:r>
    </w:p>
    <w:p>
      <w:pPr>
        <w:pStyle w:val="5"/>
        <w:spacing w:before="1" w:line="355" w:lineRule="exact"/>
        <w:ind w:left="788"/>
      </w:pPr>
      <w:r>
        <w:t>答案：C</w:t>
      </w:r>
    </w:p>
    <w:p>
      <w:pPr>
        <w:pStyle w:val="3"/>
        <w:spacing w:line="586" w:lineRule="exact"/>
        <w:ind w:left="872"/>
      </w:pPr>
      <w:r>
        <w:t>题型三：类比推理</w:t>
      </w:r>
    </w:p>
    <w:p>
      <w:pPr>
        <w:pStyle w:val="4"/>
        <w:spacing w:before="2" w:line="288" w:lineRule="auto"/>
        <w:ind w:right="273"/>
      </w:pPr>
      <w:r>
        <w:rPr>
          <w:spacing w:val="3"/>
          <w:w w:val="95"/>
        </w:rPr>
        <w:t xml:space="preserve">每道题给出一组相关的词，要求应试人员通过观察分析，在 </w:t>
      </w:r>
      <w:r>
        <w:rPr>
          <w:spacing w:val="3"/>
        </w:rPr>
        <w:t>备选答案中找出一组与之在逻辑关系上最为贴近或相似的词。</w:t>
      </w:r>
    </w:p>
    <w:p>
      <w:pPr>
        <w:spacing w:before="0" w:line="495" w:lineRule="exact"/>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spacing w:before="143"/>
        <w:ind w:left="788"/>
      </w:pPr>
      <w:r>
        <w:t>老年证︰年龄</w:t>
      </w:r>
    </w:p>
    <w:p>
      <w:pPr>
        <w:pStyle w:val="5"/>
        <w:tabs>
          <w:tab w:val="left" w:pos="4429"/>
        </w:tabs>
        <w:spacing w:before="143"/>
        <w:ind w:left="788"/>
      </w:pPr>
      <w:r>
        <w:t>A．资格证</w:t>
      </w:r>
      <w:r>
        <w:rPr>
          <w:spacing w:val="-3"/>
        </w:rPr>
        <w:t>︰</w:t>
      </w:r>
      <w:r>
        <w:t>工作</w:t>
      </w:r>
      <w:r>
        <w:tab/>
      </w:r>
      <w:r>
        <w:t>B．毕业证</w:t>
      </w:r>
      <w:r>
        <w:rPr>
          <w:spacing w:val="-3"/>
        </w:rPr>
        <w:t>︰</w:t>
      </w:r>
      <w:r>
        <w:t>学位</w:t>
      </w:r>
    </w:p>
    <w:p>
      <w:pPr>
        <w:pStyle w:val="5"/>
        <w:tabs>
          <w:tab w:val="left" w:pos="4429"/>
        </w:tabs>
        <w:spacing w:before="140" w:line="333" w:lineRule="auto"/>
        <w:ind w:left="788" w:right="3032"/>
      </w:pPr>
      <w:r>
        <w:t>C. 伤残证</w:t>
      </w:r>
      <w:r>
        <w:rPr>
          <w:spacing w:val="-3"/>
        </w:rPr>
        <w:t>︰</w:t>
      </w:r>
      <w:r>
        <w:t>医疗</w:t>
      </w:r>
      <w:r>
        <w:tab/>
      </w:r>
      <w:r>
        <w:t>D．学</w:t>
      </w:r>
      <w:r>
        <w:rPr>
          <w:spacing w:val="-3"/>
        </w:rPr>
        <w:t>生</w:t>
      </w:r>
      <w:r>
        <w:t>证︰身</w:t>
      </w:r>
      <w:r>
        <w:rPr>
          <w:spacing w:val="-16"/>
        </w:rPr>
        <w:t>份</w:t>
      </w:r>
      <w:r>
        <w:t>答案：D</w:t>
      </w:r>
    </w:p>
    <w:p>
      <w:pPr>
        <w:pStyle w:val="3"/>
        <w:spacing w:line="444" w:lineRule="exact"/>
        <w:ind w:left="872"/>
      </w:pPr>
      <w:r>
        <w:t>题型四：逻辑判断</w:t>
      </w:r>
    </w:p>
    <w:p>
      <w:pPr>
        <w:pStyle w:val="4"/>
        <w:spacing w:before="58" w:line="326" w:lineRule="auto"/>
        <w:ind w:right="265"/>
        <w:jc w:val="both"/>
      </w:pPr>
      <w:r>
        <w:rPr>
          <w:spacing w:val="3"/>
          <w:w w:val="95"/>
        </w:rPr>
        <w:t xml:space="preserve">每道题给出一段陈述，这段陈述被假设是正确的，不容置疑 的。要求应试人员根据这段陈述，运用一定的逻辑推论，选择一 </w:t>
      </w:r>
      <w:r>
        <w:rPr>
          <w:spacing w:val="3"/>
        </w:rPr>
        <w:t>个最恰当的答案。</w:t>
      </w:r>
    </w:p>
    <w:p>
      <w:pPr>
        <w:spacing w:before="0" w:line="452" w:lineRule="exact"/>
        <w:ind w:left="229" w:right="0" w:firstLine="0"/>
        <w:jc w:val="left"/>
        <w:rPr>
          <w:rFonts w:hint="eastAsia" w:ascii="Microsoft JhengHei" w:eastAsia="Microsoft JhengHei"/>
          <w:b/>
          <w:sz w:val="32"/>
        </w:rPr>
      </w:pPr>
      <w:r>
        <w:rPr>
          <w:rFonts w:hint="eastAsia" w:ascii="Microsoft JhengHei" w:eastAsia="Microsoft JhengHei"/>
          <w:b/>
          <w:sz w:val="32"/>
        </w:rPr>
        <w:t>例题：</w:t>
      </w:r>
    </w:p>
    <w:p>
      <w:pPr>
        <w:pStyle w:val="5"/>
        <w:spacing w:before="126" w:line="321" w:lineRule="auto"/>
        <w:ind w:left="229" w:right="261" w:firstLine="559"/>
        <w:jc w:val="both"/>
      </w:pPr>
      <w:r>
        <w:rPr>
          <w:spacing w:val="-4"/>
        </w:rPr>
        <w:t xml:space="preserve">某研究机构调查分析了 </w:t>
      </w:r>
      <w:r>
        <w:t>208</w:t>
      </w:r>
      <w:r>
        <w:rPr>
          <w:spacing w:val="-4"/>
        </w:rPr>
        <w:t xml:space="preserve"> 名有心痛和心律不齐等症状的病人，病人</w:t>
      </w:r>
      <w:r>
        <w:rPr>
          <w:spacing w:val="-9"/>
        </w:rPr>
        <w:t xml:space="preserve">在开始接受手术治疗时通过问卷报告了自己对病情的看法，其中约 </w:t>
      </w:r>
      <w:r>
        <w:rPr>
          <w:spacing w:val="-2"/>
        </w:rPr>
        <w:t>20%</w:t>
      </w:r>
      <w:r>
        <w:t>的人非常担忧病情会恶化，有的人甚至还害怕因此死亡，其他人就没有那么多担忧。后来随访调查表明，那些术前有严重担忧情绪的人术后半年复发率</w:t>
      </w:r>
      <w:r>
        <w:rPr>
          <w:spacing w:val="-3"/>
        </w:rPr>
        <w:t>高于其他人。研究人员据此认为，担忧情绪不利于心脏病的康复。</w:t>
      </w:r>
    </w:p>
    <w:p>
      <w:pPr>
        <w:pStyle w:val="5"/>
        <w:spacing w:line="321" w:lineRule="auto"/>
        <w:ind w:left="1030" w:right="497" w:hanging="243"/>
      </w:pPr>
      <w:r>
        <w:t>以下哪项如果为真，最能支持上述结论？                    A．有研究表明担忧情绪会抑制大脑前额叶皮层活动，使人更抑郁B．研究人员发现那些有严重担忧情绪的人更担心自己的健康状况</w:t>
      </w:r>
    </w:p>
    <w:p>
      <w:pPr>
        <w:spacing w:after="0" w:line="321" w:lineRule="auto"/>
        <w:sectPr>
          <w:pgSz w:w="11910" w:h="16840"/>
          <w:pgMar w:top="1480" w:right="980" w:bottom="1160" w:left="1360" w:header="0" w:footer="960" w:gutter="0"/>
        </w:sectPr>
      </w:pPr>
    </w:p>
    <w:p>
      <w:pPr>
        <w:pStyle w:val="5"/>
        <w:spacing w:before="44" w:line="321" w:lineRule="auto"/>
        <w:ind w:left="1030" w:right="256"/>
      </w:pPr>
      <w:r>
        <w:t>C</w:t>
      </w:r>
      <w:r>
        <w:rPr>
          <w:spacing w:val="-3"/>
        </w:rPr>
        <w:t>．那些有严重担忧情绪的人血液中含有加重心脏病风险的化学物质</w:t>
      </w:r>
      <w:r>
        <w:rPr>
          <w:spacing w:val="-9"/>
        </w:rPr>
        <w:t>D</w:t>
      </w:r>
      <w:r>
        <w:rPr>
          <w:spacing w:val="-12"/>
        </w:rPr>
        <w:t>．担忧情绪对健康是一个潜在威胁，会导致癌症、糖尿病等多种疾病</w:t>
      </w:r>
    </w:p>
    <w:p>
      <w:pPr>
        <w:pStyle w:val="5"/>
        <w:spacing w:before="47"/>
        <w:ind w:left="788"/>
      </w:pPr>
      <w:r>
        <w:t>答案：C</w:t>
      </w:r>
    </w:p>
    <w:p>
      <w:pPr>
        <w:pStyle w:val="3"/>
        <w:spacing w:before="39"/>
        <w:ind w:left="872"/>
      </w:pPr>
      <w:r>
        <w:t>⑷数量分析</w:t>
      </w:r>
    </w:p>
    <w:p>
      <w:pPr>
        <w:pStyle w:val="4"/>
        <w:spacing w:before="52" w:line="316" w:lineRule="auto"/>
        <w:ind w:right="43"/>
      </w:pPr>
      <w:r>
        <w:t>主要测查应试人员理解、把握事物间量化关系和解决数量关系问题的能力，主要涉及数据关系的分析、推理、判断、运算等。题型有：数学运算、资料分析等。</w:t>
      </w:r>
    </w:p>
    <w:p>
      <w:pPr>
        <w:spacing w:before="0" w:line="480" w:lineRule="exact"/>
        <w:ind w:left="229" w:right="0" w:firstLine="0"/>
        <w:jc w:val="left"/>
        <w:rPr>
          <w:rFonts w:hint="eastAsia" w:ascii="Microsoft JhengHei" w:eastAsia="Microsoft JhengHei"/>
          <w:b/>
          <w:sz w:val="32"/>
        </w:rPr>
      </w:pPr>
      <w:r>
        <w:rPr>
          <w:rFonts w:hint="eastAsia" w:ascii="Microsoft JhengHei" w:eastAsia="Microsoft JhengHei"/>
          <w:b/>
          <w:sz w:val="32"/>
        </w:rPr>
        <w:t>例题 1：</w:t>
      </w:r>
    </w:p>
    <w:p>
      <w:pPr>
        <w:pStyle w:val="5"/>
        <w:spacing w:before="64"/>
        <w:ind w:left="788"/>
      </w:pPr>
      <w:r>
        <w:t>甲乙两个烧杯装有一些盐水，甲杯中盐水的质量是乙杯的 2 倍，而浓</w:t>
      </w:r>
    </w:p>
    <w:p>
      <w:pPr>
        <w:pStyle w:val="5"/>
        <w:spacing w:before="11"/>
        <w:rPr>
          <w:sz w:val="31"/>
        </w:rPr>
      </w:pPr>
    </w:p>
    <w:p>
      <w:pPr>
        <w:pStyle w:val="5"/>
        <w:spacing w:line="395" w:lineRule="exact"/>
        <w:ind w:left="229"/>
      </w:pPr>
      <w:r>
        <mc:AlternateContent>
          <mc:Choice Requires="wps">
            <w:drawing>
              <wp:anchor distT="0" distB="0" distL="114300" distR="114300" simplePos="0" relativeHeight="249986048" behindDoc="1" locked="0" layoutInCell="1" allowOverlap="1">
                <wp:simplePos x="0" y="0"/>
                <wp:positionH relativeFrom="page">
                  <wp:posOffset>1923415</wp:posOffset>
                </wp:positionH>
                <wp:positionV relativeFrom="paragraph">
                  <wp:posOffset>199390</wp:posOffset>
                </wp:positionV>
                <wp:extent cx="90170" cy="0"/>
                <wp:effectExtent l="0" t="0" r="0" b="0"/>
                <wp:wrapNone/>
                <wp:docPr id="26" name="直线 113"/>
                <wp:cNvGraphicFramePr/>
                <a:graphic xmlns:a="http://schemas.openxmlformats.org/drawingml/2006/main">
                  <a:graphicData uri="http://schemas.microsoft.com/office/word/2010/wordprocessingShape">
                    <wps:wsp>
                      <wps:cNvSpPr/>
                      <wps:spPr>
                        <a:xfrm>
                          <a:off x="0" y="0"/>
                          <a:ext cx="90170" cy="0"/>
                        </a:xfrm>
                        <a:prstGeom prst="line">
                          <a:avLst/>
                        </a:prstGeom>
                        <a:ln w="7803" cap="flat" cmpd="sng">
                          <a:solidFill>
                            <a:srgbClr val="000000"/>
                          </a:solidFill>
                          <a:prstDash val="solid"/>
                          <a:headEnd type="none" w="med" len="med"/>
                          <a:tailEnd type="none" w="med" len="med"/>
                        </a:ln>
                      </wps:spPr>
                      <wps:bodyPr upright="1"/>
                    </wps:wsp>
                  </a:graphicData>
                </a:graphic>
              </wp:anchor>
            </w:drawing>
          </mc:Choice>
          <mc:Fallback>
            <w:pict>
              <v:line id="直线 113" o:spid="_x0000_s1026" o:spt="20" style="position:absolute;left:0pt;margin-left:151.45pt;margin-top:15.7pt;height:0pt;width:7.1pt;mso-position-horizontal-relative:page;z-index:-253330432;mso-width-relative:page;mso-height-relative:page;" filled="f" stroked="t" coordsize="21600,21600" o:gfxdata="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KU7rPrZAAAACQEAAA8AAAAAAAAAAQAgAAAAIgAA&#10;AGRycy9kb3ducmV2LnhtbFBLAQIUABQAAAAIAIdO4kAn3NUwzgEAAI4DAAAOAAAAAAAAAAEAIAAA&#10;ACgBAABkcnMvZTJvRG9jLnhtbFBLBQYAAAAABgAGAFkBAABoBQAAAAA=&#10;">
                <v:fill on="f" focussize="0,0"/>
                <v:stroke weight="0.614409448818898pt" color="#000000" joinstyle="round"/>
                <v:imagedata o:title=""/>
                <o:lock v:ext="edit" aspectratio="f"/>
              </v:line>
            </w:pict>
          </mc:Fallback>
        </mc:AlternateContent>
      </w:r>
      <w:r>
        <w:t>度是乙杯的</w:t>
      </w:r>
      <w:r>
        <w:rPr>
          <w:rFonts w:ascii="Times New Roman" w:eastAsia="Times New Roman"/>
          <w:position w:val="15"/>
          <w:sz w:val="24"/>
        </w:rPr>
        <w:t xml:space="preserve">1 </w:t>
      </w:r>
      <w:r>
        <w:t>，将两个烧杯盐水混合后得到的盐水浓度是原来甲杯盐水的：</w:t>
      </w:r>
    </w:p>
    <w:p>
      <w:pPr>
        <w:spacing w:before="0" w:line="218" w:lineRule="exact"/>
        <w:ind w:left="1684" w:right="0" w:firstLine="0"/>
        <w:jc w:val="left"/>
        <w:rPr>
          <w:rFonts w:ascii="Times New Roman"/>
          <w:sz w:val="24"/>
        </w:rPr>
      </w:pPr>
      <w:r>
        <w:rPr>
          <w:rFonts w:ascii="Times New Roman"/>
          <w:w w:val="95"/>
          <w:sz w:val="24"/>
        </w:rPr>
        <w:t>2</w:t>
      </w:r>
    </w:p>
    <w:p>
      <w:pPr>
        <w:pStyle w:val="5"/>
        <w:rPr>
          <w:rFonts w:ascii="Times New Roman"/>
          <w:sz w:val="20"/>
        </w:rPr>
      </w:pPr>
    </w:p>
    <w:p>
      <w:pPr>
        <w:pStyle w:val="5"/>
        <w:spacing w:before="4"/>
        <w:rPr>
          <w:rFonts w:ascii="Times New Roman"/>
          <w:sz w:val="22"/>
        </w:rPr>
      </w:pPr>
    </w:p>
    <w:p>
      <w:pPr>
        <w:spacing w:after="0"/>
        <w:rPr>
          <w:rFonts w:ascii="Times New Roman"/>
          <w:sz w:val="22"/>
        </w:rPr>
        <w:sectPr>
          <w:pgSz w:w="11910" w:h="16840"/>
          <w:pgMar w:top="1460" w:right="980" w:bottom="1160" w:left="1360" w:header="0" w:footer="960" w:gutter="0"/>
        </w:sectPr>
      </w:pPr>
    </w:p>
    <w:p>
      <w:pPr>
        <w:pStyle w:val="13"/>
        <w:numPr>
          <w:ilvl w:val="0"/>
          <w:numId w:val="22"/>
        </w:numPr>
        <w:tabs>
          <w:tab w:val="left" w:pos="1265"/>
        </w:tabs>
        <w:spacing w:before="90" w:after="0" w:line="395" w:lineRule="exact"/>
        <w:ind w:left="1264" w:right="0" w:hanging="477"/>
        <w:jc w:val="left"/>
        <w:rPr>
          <w:rFonts w:ascii="Times New Roman"/>
          <w:sz w:val="24"/>
        </w:rPr>
      </w:pPr>
      <w:r>
        <mc:AlternateContent>
          <mc:Choice Requires="wps">
            <w:drawing>
              <wp:anchor distT="0" distB="0" distL="114300" distR="114300" simplePos="0" relativeHeight="249987072" behindDoc="1" locked="0" layoutInCell="1" allowOverlap="1">
                <wp:simplePos x="0" y="0"/>
                <wp:positionH relativeFrom="page">
                  <wp:posOffset>1656715</wp:posOffset>
                </wp:positionH>
                <wp:positionV relativeFrom="paragraph">
                  <wp:posOffset>256540</wp:posOffset>
                </wp:positionV>
                <wp:extent cx="90170" cy="0"/>
                <wp:effectExtent l="0" t="0" r="0" b="0"/>
                <wp:wrapNone/>
                <wp:docPr id="27" name="直线 114"/>
                <wp:cNvGraphicFramePr/>
                <a:graphic xmlns:a="http://schemas.openxmlformats.org/drawingml/2006/main">
                  <a:graphicData uri="http://schemas.microsoft.com/office/word/2010/wordprocessingShape">
                    <wps:wsp>
                      <wps:cNvSpPr/>
                      <wps:spPr>
                        <a:xfrm>
                          <a:off x="0" y="0"/>
                          <a:ext cx="90170" cy="0"/>
                        </a:xfrm>
                        <a:prstGeom prst="line">
                          <a:avLst/>
                        </a:prstGeom>
                        <a:ln w="7803" cap="flat" cmpd="sng">
                          <a:solidFill>
                            <a:srgbClr val="000000"/>
                          </a:solidFill>
                          <a:prstDash val="solid"/>
                          <a:headEnd type="none" w="med" len="med"/>
                          <a:tailEnd type="none" w="med" len="med"/>
                        </a:ln>
                      </wps:spPr>
                      <wps:bodyPr upright="1"/>
                    </wps:wsp>
                  </a:graphicData>
                </a:graphic>
              </wp:anchor>
            </w:drawing>
          </mc:Choice>
          <mc:Fallback>
            <w:pict>
              <v:line id="直线 114" o:spid="_x0000_s1026" o:spt="20" style="position:absolute;left:0pt;margin-left:130.45pt;margin-top:20.2pt;height:0pt;width:7.1pt;mso-position-horizontal-relative:page;z-index:-253329408;mso-width-relative:page;mso-height-relative:page;" filled="f" stroked="t" coordsize="21600,21600" o:gfxdata="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LSnDuDaAAAACQEAAA8AAAAAAAAAAQAgAAAAIgAA&#10;AGRycy9kb3ducmV2LnhtbFBLAQIUABQAAAAIAIdO4kBA0sCozQEAAI4DAAAOAAAAAAAAAAEAIAAA&#10;ACkBAABkcnMvZTJvRG9jLnhtbFBLBQYAAAAABgAGAFkBAABoBQAAAAA=&#10;">
                <v:fill on="f" focussize="0,0"/>
                <v:stroke weight="0.614409448818898pt" color="#000000" joinstyle="round"/>
                <v:imagedata o:title=""/>
                <o:lock v:ext="edit" aspectratio="f"/>
              </v:line>
            </w:pict>
          </mc:Fallback>
        </mc:AlternateContent>
      </w:r>
      <w:r>
        <w:rPr>
          <w:rFonts w:ascii="Times New Roman"/>
          <w:w w:val="95"/>
          <w:position w:val="15"/>
          <w:sz w:val="24"/>
        </w:rPr>
        <w:t>3</w:t>
      </w:r>
    </w:p>
    <w:p>
      <w:pPr>
        <w:spacing w:before="0" w:line="219" w:lineRule="exact"/>
        <w:ind w:left="0" w:right="38" w:firstLine="0"/>
        <w:jc w:val="right"/>
        <w:rPr>
          <w:rFonts w:ascii="Times New Roman"/>
          <w:sz w:val="24"/>
        </w:rPr>
      </w:pPr>
      <w:r>
        <w:rPr>
          <w:rFonts w:ascii="Times New Roman"/>
          <w:w w:val="95"/>
          <w:sz w:val="24"/>
        </w:rPr>
        <w:t>2</w:t>
      </w:r>
    </w:p>
    <w:p>
      <w:pPr>
        <w:pStyle w:val="13"/>
        <w:numPr>
          <w:ilvl w:val="0"/>
          <w:numId w:val="22"/>
        </w:numPr>
        <w:tabs>
          <w:tab w:val="left" w:pos="1264"/>
        </w:tabs>
        <w:spacing w:before="90" w:after="0" w:line="395" w:lineRule="exact"/>
        <w:ind w:left="1263" w:right="0" w:hanging="476"/>
        <w:jc w:val="left"/>
        <w:rPr>
          <w:rFonts w:ascii="Times New Roman"/>
          <w:sz w:val="24"/>
        </w:rPr>
      </w:pPr>
      <w:r>
        <w:rPr>
          <w:rFonts w:ascii="Times New Roman"/>
          <w:w w:val="95"/>
          <w:position w:val="15"/>
          <w:sz w:val="24"/>
        </w:rPr>
        <w:br w:type="column"/>
      </w:r>
      <w:r>
        <w:rPr>
          <w:rFonts w:ascii="Times New Roman"/>
          <w:position w:val="15"/>
          <w:sz w:val="24"/>
        </w:rPr>
        <w:t>4</w:t>
      </w:r>
    </w:p>
    <w:p>
      <w:pPr>
        <w:spacing w:before="0" w:line="219" w:lineRule="exact"/>
        <w:ind w:left="1263" w:right="0" w:firstLine="0"/>
        <w:jc w:val="left"/>
        <w:rPr>
          <w:rFonts w:ascii="Times New Roman"/>
          <w:sz w:val="24"/>
        </w:rPr>
      </w:pPr>
      <w:r>
        <mc:AlternateContent>
          <mc:Choice Requires="wps">
            <w:drawing>
              <wp:anchor distT="0" distB="0" distL="114300" distR="114300" simplePos="0" relativeHeight="249988096" behindDoc="1" locked="0" layoutInCell="1" allowOverlap="1">
                <wp:simplePos x="0" y="0"/>
                <wp:positionH relativeFrom="page">
                  <wp:posOffset>3968750</wp:posOffset>
                </wp:positionH>
                <wp:positionV relativeFrom="paragraph">
                  <wp:posOffset>-50800</wp:posOffset>
                </wp:positionV>
                <wp:extent cx="90170" cy="0"/>
                <wp:effectExtent l="0" t="0" r="0" b="0"/>
                <wp:wrapNone/>
                <wp:docPr id="28" name="直线 115"/>
                <wp:cNvGraphicFramePr/>
                <a:graphic xmlns:a="http://schemas.openxmlformats.org/drawingml/2006/main">
                  <a:graphicData uri="http://schemas.microsoft.com/office/word/2010/wordprocessingShape">
                    <wps:wsp>
                      <wps:cNvSpPr/>
                      <wps:spPr>
                        <a:xfrm>
                          <a:off x="0" y="0"/>
                          <a:ext cx="90170" cy="0"/>
                        </a:xfrm>
                        <a:prstGeom prst="line">
                          <a:avLst/>
                        </a:prstGeom>
                        <a:ln w="7803" cap="flat" cmpd="sng">
                          <a:solidFill>
                            <a:srgbClr val="000000"/>
                          </a:solidFill>
                          <a:prstDash val="solid"/>
                          <a:headEnd type="none" w="med" len="med"/>
                          <a:tailEnd type="none" w="med" len="med"/>
                        </a:ln>
                      </wps:spPr>
                      <wps:bodyPr upright="1"/>
                    </wps:wsp>
                  </a:graphicData>
                </a:graphic>
              </wp:anchor>
            </w:drawing>
          </mc:Choice>
          <mc:Fallback>
            <w:pict>
              <v:line id="直线 115" o:spid="_x0000_s1026" o:spt="20" style="position:absolute;left:0pt;margin-left:312.5pt;margin-top:-4pt;height:0pt;width:7.1pt;mso-position-horizontal-relative:page;z-index:-253328384;mso-width-relative:page;mso-height-relative:page;" filled="f" stroked="t" coordsize="21600,21600" o:gfxdata="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qB1qq2wAAAAkBAAAPAAAAAAAAAAEAIAAAACIA&#10;AABkcnMvZG93bnJldi54bWxQSwECFAAUAAAACACHTuJA4zs0n80BAACOAwAADgAAAAAAAAABACAA&#10;AAAqAQAAZHJzL2Uyb0RvYy54bWxQSwUGAAAAAAYABgBZAQAAaQUAAAAA&#10;">
                <v:fill on="f" focussize="0,0"/>
                <v:stroke weight="0.614409448818898pt" color="#000000" joinstyle="round"/>
                <v:imagedata o:title=""/>
                <o:lock v:ext="edit" aspectratio="f"/>
              </v:line>
            </w:pict>
          </mc:Fallback>
        </mc:AlternateContent>
      </w:r>
      <w:r>
        <w:rPr>
          <w:rFonts w:ascii="Times New Roman"/>
          <w:w w:val="95"/>
          <w:sz w:val="24"/>
        </w:rPr>
        <w:t>3</w:t>
      </w:r>
    </w:p>
    <w:p>
      <w:pPr>
        <w:spacing w:after="0" w:line="219" w:lineRule="exact"/>
        <w:jc w:val="left"/>
        <w:rPr>
          <w:rFonts w:ascii="Times New Roman"/>
          <w:sz w:val="24"/>
        </w:rPr>
        <w:sectPr>
          <w:type w:val="continuous"/>
          <w:pgSz w:w="11910" w:h="16840"/>
          <w:pgMar w:top="1400" w:right="980" w:bottom="280" w:left="1360" w:header="720" w:footer="720" w:gutter="0"/>
          <w:cols w:equalWidth="0" w:num="2">
            <w:col w:w="1419" w:space="2222"/>
            <w:col w:w="5929"/>
          </w:cols>
        </w:sectPr>
      </w:pPr>
    </w:p>
    <w:p>
      <w:pPr>
        <w:pStyle w:val="5"/>
        <w:rPr>
          <w:rFonts w:ascii="Times New Roman"/>
          <w:sz w:val="20"/>
        </w:rPr>
      </w:pPr>
    </w:p>
    <w:p>
      <w:pPr>
        <w:pStyle w:val="5"/>
        <w:spacing w:before="1"/>
        <w:rPr>
          <w:rFonts w:ascii="Times New Roman"/>
          <w:sz w:val="22"/>
        </w:rPr>
      </w:pPr>
    </w:p>
    <w:p>
      <w:pPr>
        <w:spacing w:after="0"/>
        <w:rPr>
          <w:rFonts w:ascii="Times New Roman"/>
          <w:sz w:val="22"/>
        </w:rPr>
        <w:sectPr>
          <w:type w:val="continuous"/>
          <w:pgSz w:w="11910" w:h="16840"/>
          <w:pgMar w:top="1400" w:right="980" w:bottom="280" w:left="1360" w:header="720" w:footer="720" w:gutter="0"/>
        </w:sectPr>
      </w:pPr>
    </w:p>
    <w:p>
      <w:pPr>
        <w:pStyle w:val="13"/>
        <w:numPr>
          <w:ilvl w:val="0"/>
          <w:numId w:val="22"/>
        </w:numPr>
        <w:tabs>
          <w:tab w:val="left" w:pos="1261"/>
        </w:tabs>
        <w:spacing w:before="91" w:after="0" w:line="395" w:lineRule="exact"/>
        <w:ind w:left="1260" w:right="0" w:hanging="473"/>
        <w:jc w:val="left"/>
        <w:rPr>
          <w:rFonts w:ascii="Times New Roman"/>
          <w:sz w:val="24"/>
        </w:rPr>
      </w:pPr>
      <w:r>
        <mc:AlternateContent>
          <mc:Choice Requires="wps">
            <w:drawing>
              <wp:anchor distT="0" distB="0" distL="114300" distR="114300" simplePos="0" relativeHeight="249989120" behindDoc="1" locked="0" layoutInCell="1" allowOverlap="1">
                <wp:simplePos x="0" y="0"/>
                <wp:positionH relativeFrom="page">
                  <wp:posOffset>1656715</wp:posOffset>
                </wp:positionH>
                <wp:positionV relativeFrom="paragraph">
                  <wp:posOffset>257175</wp:posOffset>
                </wp:positionV>
                <wp:extent cx="88265" cy="0"/>
                <wp:effectExtent l="0" t="0" r="0" b="0"/>
                <wp:wrapNone/>
                <wp:docPr id="29" name="直线 116"/>
                <wp:cNvGraphicFramePr/>
                <a:graphic xmlns:a="http://schemas.openxmlformats.org/drawingml/2006/main">
                  <a:graphicData uri="http://schemas.microsoft.com/office/word/2010/wordprocessingShape">
                    <wps:wsp>
                      <wps:cNvSpPr/>
                      <wps:spPr>
                        <a:xfrm>
                          <a:off x="0" y="0"/>
                          <a:ext cx="88265" cy="0"/>
                        </a:xfrm>
                        <a:prstGeom prst="line">
                          <a:avLst/>
                        </a:prstGeom>
                        <a:ln w="8103" cap="flat" cmpd="sng">
                          <a:solidFill>
                            <a:srgbClr val="000000"/>
                          </a:solidFill>
                          <a:prstDash val="solid"/>
                          <a:headEnd type="none" w="med" len="med"/>
                          <a:tailEnd type="none" w="med" len="med"/>
                        </a:ln>
                      </wps:spPr>
                      <wps:bodyPr upright="1"/>
                    </wps:wsp>
                  </a:graphicData>
                </a:graphic>
              </wp:anchor>
            </w:drawing>
          </mc:Choice>
          <mc:Fallback>
            <w:pict>
              <v:line id="直线 116" o:spid="_x0000_s1026" o:spt="20" style="position:absolute;left:0pt;margin-left:130.45pt;margin-top:20.25pt;height:0pt;width:6.95pt;mso-position-horizontal-relative:page;z-index:-253327360;mso-width-relative:page;mso-height-relative:page;" filled="f" stroked="t" coordsize="21600,21600" o:gfxdata="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0EWib2AAAAAkBAAAPAAAAAAAAAAEAIAAAACIAAABk&#10;cnMvZG93bnJldi54bWxQSwECFAAUAAAACACHTuJADGcwoM0BAACOAwAADgAAAAAAAAABACAAAAAn&#10;AQAAZHJzL2Uyb0RvYy54bWxQSwUGAAAAAAYABgBZAQAAZgUAAAAA&#10;">
                <v:fill on="f" focussize="0,0"/>
                <v:stroke weight="0.638031496062992pt" color="#000000" joinstyle="round"/>
                <v:imagedata o:title=""/>
                <o:lock v:ext="edit" aspectratio="f"/>
              </v:line>
            </w:pict>
          </mc:Fallback>
        </mc:AlternateContent>
      </w:r>
      <w:r>
        <w:rPr>
          <w:rFonts w:ascii="Times New Roman"/>
          <w:w w:val="95"/>
          <w:position w:val="15"/>
          <w:sz w:val="24"/>
        </w:rPr>
        <w:t>6</w:t>
      </w:r>
    </w:p>
    <w:p>
      <w:pPr>
        <w:spacing w:before="0" w:line="218" w:lineRule="exact"/>
        <w:ind w:left="0" w:right="38" w:firstLine="0"/>
        <w:jc w:val="right"/>
        <w:rPr>
          <w:rFonts w:ascii="Times New Roman"/>
          <w:sz w:val="24"/>
        </w:rPr>
      </w:pPr>
      <w:r>
        <w:rPr>
          <w:rFonts w:ascii="Times New Roman"/>
          <w:w w:val="95"/>
          <w:sz w:val="24"/>
        </w:rPr>
        <w:t>5</w:t>
      </w:r>
    </w:p>
    <w:p>
      <w:pPr>
        <w:pStyle w:val="13"/>
        <w:numPr>
          <w:ilvl w:val="0"/>
          <w:numId w:val="22"/>
        </w:numPr>
        <w:tabs>
          <w:tab w:val="left" w:pos="1255"/>
        </w:tabs>
        <w:spacing w:before="91" w:after="0" w:line="395" w:lineRule="exact"/>
        <w:ind w:left="1254" w:right="0" w:hanging="467"/>
        <w:jc w:val="left"/>
        <w:rPr>
          <w:rFonts w:ascii="Times New Roman"/>
          <w:sz w:val="24"/>
        </w:rPr>
      </w:pPr>
      <w:r>
        <w:rPr>
          <w:rFonts w:ascii="Times New Roman"/>
          <w:w w:val="95"/>
          <w:position w:val="15"/>
          <w:sz w:val="24"/>
        </w:rPr>
        <w:br w:type="column"/>
      </w:r>
      <w:r>
        <w:rPr>
          <w:rFonts w:ascii="Times New Roman"/>
          <w:position w:val="15"/>
          <w:sz w:val="24"/>
        </w:rPr>
        <w:t>8</w:t>
      </w:r>
    </w:p>
    <w:p>
      <w:pPr>
        <w:spacing w:before="0" w:line="218" w:lineRule="exact"/>
        <w:ind w:left="1256" w:right="0" w:firstLine="0"/>
        <w:jc w:val="left"/>
        <w:rPr>
          <w:rFonts w:ascii="Times New Roman"/>
          <w:sz w:val="24"/>
        </w:rPr>
      </w:pPr>
      <w:r>
        <mc:AlternateContent>
          <mc:Choice Requires="wps">
            <w:drawing>
              <wp:anchor distT="0" distB="0" distL="114300" distR="114300" simplePos="0" relativeHeight="249990144" behindDoc="1" locked="0" layoutInCell="1" allowOverlap="1">
                <wp:simplePos x="0" y="0"/>
                <wp:positionH relativeFrom="page">
                  <wp:posOffset>3968750</wp:posOffset>
                </wp:positionH>
                <wp:positionV relativeFrom="paragraph">
                  <wp:posOffset>-50800</wp:posOffset>
                </wp:positionV>
                <wp:extent cx="83820" cy="0"/>
                <wp:effectExtent l="0" t="0" r="0" b="0"/>
                <wp:wrapNone/>
                <wp:docPr id="30" name="直线 117"/>
                <wp:cNvGraphicFramePr/>
                <a:graphic xmlns:a="http://schemas.openxmlformats.org/drawingml/2006/main">
                  <a:graphicData uri="http://schemas.microsoft.com/office/word/2010/wordprocessingShape">
                    <wps:wsp>
                      <wps:cNvSpPr/>
                      <wps:spPr>
                        <a:xfrm>
                          <a:off x="0" y="0"/>
                          <a:ext cx="83820" cy="0"/>
                        </a:xfrm>
                        <a:prstGeom prst="line">
                          <a:avLst/>
                        </a:prstGeom>
                        <a:ln w="8103" cap="flat" cmpd="sng">
                          <a:solidFill>
                            <a:srgbClr val="000000"/>
                          </a:solidFill>
                          <a:prstDash val="solid"/>
                          <a:headEnd type="none" w="med" len="med"/>
                          <a:tailEnd type="none" w="med" len="med"/>
                        </a:ln>
                      </wps:spPr>
                      <wps:bodyPr upright="1"/>
                    </wps:wsp>
                  </a:graphicData>
                </a:graphic>
              </wp:anchor>
            </w:drawing>
          </mc:Choice>
          <mc:Fallback>
            <w:pict>
              <v:line id="直线 117" o:spid="_x0000_s1026" o:spt="20" style="position:absolute;left:0pt;margin-left:312.5pt;margin-top:-4pt;height:0pt;width:6.6pt;mso-position-horizontal-relative:page;z-index:-253326336;mso-width-relative:page;mso-height-relative:page;" filled="f" stroked="t" coordsize="21600,21600" o:gfxdata="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&#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CwooD/YAAAACQEAAA8AAAAAAAAAAQAgAAAAIgAAAGRy&#10;cy9kb3ducmV2LnhtbFBLAQIUABQAAAAIAIdO4kAl15cYzAEAAI4DAAAOAAAAAAAAAAEAIAAAACcB&#10;AABkcnMvZTJvRG9jLnhtbFBLBQYAAAAABgAGAFkBAABlBQAAAAA=&#10;">
                <v:fill on="f" focussize="0,0"/>
                <v:stroke weight="0.638031496062992pt" color="#000000" joinstyle="round"/>
                <v:imagedata o:title=""/>
                <o:lock v:ext="edit" aspectratio="f"/>
              </v:line>
            </w:pict>
          </mc:Fallback>
        </mc:AlternateContent>
      </w:r>
      <w:r>
        <w:rPr>
          <w:rFonts w:ascii="Times New Roman"/>
          <w:w w:val="95"/>
          <w:sz w:val="24"/>
        </w:rPr>
        <w:t>5</w:t>
      </w:r>
    </w:p>
    <w:p>
      <w:pPr>
        <w:spacing w:after="0" w:line="218" w:lineRule="exact"/>
        <w:jc w:val="left"/>
        <w:rPr>
          <w:rFonts w:ascii="Times New Roman"/>
          <w:sz w:val="24"/>
        </w:rPr>
        <w:sectPr>
          <w:type w:val="continuous"/>
          <w:pgSz w:w="11910" w:h="16840"/>
          <w:pgMar w:top="1400" w:right="980" w:bottom="280" w:left="1360" w:header="720" w:footer="720" w:gutter="0"/>
          <w:cols w:equalWidth="0" w:num="2">
            <w:col w:w="1415" w:space="2226"/>
            <w:col w:w="5929"/>
          </w:cols>
        </w:sectPr>
      </w:pPr>
    </w:p>
    <w:p>
      <w:pPr>
        <w:pStyle w:val="5"/>
        <w:spacing w:before="9"/>
        <w:rPr>
          <w:rFonts w:ascii="Times New Roman"/>
          <w:sz w:val="29"/>
        </w:rPr>
      </w:pPr>
    </w:p>
    <w:p>
      <w:pPr>
        <w:pStyle w:val="5"/>
        <w:spacing w:before="62"/>
        <w:ind w:left="788"/>
      </w:pPr>
      <w:r>
        <w:t>答案：B</w:t>
      </w:r>
    </w:p>
    <w:p>
      <w:pPr>
        <w:pStyle w:val="3"/>
        <w:spacing w:before="103"/>
        <w:rPr>
          <w:rFonts w:hint="eastAsia" w:ascii="Microsoft JhengHei" w:eastAsia="Microsoft JhengHei"/>
        </w:rPr>
      </w:pPr>
      <w:r>
        <w:rPr>
          <w:rFonts w:hint="eastAsia" w:ascii="Microsoft JhengHei" w:eastAsia="Microsoft JhengHei"/>
        </w:rPr>
        <w:t>例题 2：</w:t>
      </w:r>
    </w:p>
    <w:p>
      <w:pPr>
        <w:pStyle w:val="5"/>
        <w:spacing w:before="142"/>
        <w:ind w:left="788"/>
      </w:pPr>
      <w:r>
        <w:t>根据以下资料回答问题：</w:t>
      </w:r>
    </w:p>
    <w:p>
      <w:pPr>
        <w:spacing w:before="104"/>
        <w:ind w:left="1642" w:right="1676" w:firstLine="0"/>
        <w:jc w:val="center"/>
        <w:rPr>
          <w:rFonts w:hint="eastAsia" w:ascii="微软雅黑" w:eastAsia="微软雅黑"/>
          <w:b/>
          <w:sz w:val="24"/>
        </w:rPr>
      </w:pPr>
      <w:r>
        <mc:AlternateContent>
          <mc:Choice Requires="wps">
            <w:drawing>
              <wp:anchor distT="0" distB="0" distL="114300" distR="114300" simplePos="0" relativeHeight="251687936" behindDoc="0" locked="0" layoutInCell="1" allowOverlap="1">
                <wp:simplePos x="0" y="0"/>
                <wp:positionH relativeFrom="page">
                  <wp:posOffset>937260</wp:posOffset>
                </wp:positionH>
                <wp:positionV relativeFrom="paragraph">
                  <wp:posOffset>330835</wp:posOffset>
                </wp:positionV>
                <wp:extent cx="5516880" cy="1950085"/>
                <wp:effectExtent l="0" t="0" r="0" b="0"/>
                <wp:wrapNone/>
                <wp:docPr id="122" name="文本框 118"/>
                <wp:cNvGraphicFramePr/>
                <a:graphic xmlns:a="http://schemas.openxmlformats.org/drawingml/2006/main">
                  <a:graphicData uri="http://schemas.microsoft.com/office/word/2010/wordprocessingShape">
                    <wps:wsp>
                      <wps:cNvSpPr txBox="1"/>
                      <wps:spPr>
                        <a:xfrm>
                          <a:off x="0" y="0"/>
                          <a:ext cx="5516880" cy="1950085"/>
                        </a:xfrm>
                        <a:prstGeom prst="rect">
                          <a:avLst/>
                        </a:prstGeom>
                        <a:noFill/>
                        <a:ln>
                          <a:noFill/>
                        </a:ln>
                      </wps:spPr>
                      <wps:txbx>
                        <w:txbxContent>
                          <w:tbl>
                            <w:tblPr>
                              <w:tblStyle w:val="10"/>
                              <w:tblW w:w="867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6"/>
                              <w:gridCol w:w="1027"/>
                              <w:gridCol w:w="1755"/>
                              <w:gridCol w:w="2098"/>
                              <w:gridCol w:w="30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9" w:hRule="atLeast"/>
                              </w:trPr>
                              <w:tc>
                                <w:tcPr>
                                  <w:tcW w:w="696" w:type="dxa"/>
                                </w:tcPr>
                                <w:p>
                                  <w:pPr>
                                    <w:pStyle w:val="14"/>
                                    <w:spacing w:before="160"/>
                                    <w:ind w:left="87" w:right="78"/>
                                    <w:rPr>
                                      <w:sz w:val="24"/>
                                    </w:rPr>
                                  </w:pPr>
                                  <w:r>
                                    <w:rPr>
                                      <w:sz w:val="24"/>
                                    </w:rPr>
                                    <w:t>年份</w:t>
                                  </w:r>
                                </w:p>
                              </w:tc>
                              <w:tc>
                                <w:tcPr>
                                  <w:tcW w:w="1027" w:type="dxa"/>
                                </w:tcPr>
                                <w:p>
                                  <w:pPr>
                                    <w:pStyle w:val="14"/>
                                    <w:spacing w:before="160"/>
                                    <w:ind w:left="133" w:right="124"/>
                                    <w:rPr>
                                      <w:sz w:val="24"/>
                                    </w:rPr>
                                  </w:pPr>
                                  <w:r>
                                    <w:rPr>
                                      <w:sz w:val="24"/>
                                    </w:rPr>
                                    <w:t>医院数</w:t>
                                  </w:r>
                                </w:p>
                              </w:tc>
                              <w:tc>
                                <w:tcPr>
                                  <w:tcW w:w="1755" w:type="dxa"/>
                                </w:tcPr>
                                <w:p>
                                  <w:pPr>
                                    <w:pStyle w:val="14"/>
                                    <w:spacing w:before="160"/>
                                    <w:ind w:left="105" w:right="-29"/>
                                    <w:rPr>
                                      <w:sz w:val="24"/>
                                    </w:rPr>
                                  </w:pPr>
                                  <w:r>
                                    <w:rPr>
                                      <w:spacing w:val="-7"/>
                                      <w:sz w:val="24"/>
                                    </w:rPr>
                                    <w:t>床位数</w:t>
                                  </w:r>
                                  <w:r>
                                    <w:rPr>
                                      <w:sz w:val="24"/>
                                    </w:rPr>
                                    <w:t>（万张</w:t>
                                  </w:r>
                                  <w:r>
                                    <w:rPr>
                                      <w:spacing w:val="-11"/>
                                      <w:sz w:val="24"/>
                                    </w:rPr>
                                    <w:t>）</w:t>
                                  </w:r>
                                </w:p>
                              </w:tc>
                              <w:tc>
                                <w:tcPr>
                                  <w:tcW w:w="2098" w:type="dxa"/>
                                </w:tcPr>
                                <w:p>
                                  <w:pPr>
                                    <w:pStyle w:val="14"/>
                                    <w:spacing w:before="160"/>
                                    <w:ind w:left="87" w:right="80"/>
                                    <w:rPr>
                                      <w:sz w:val="24"/>
                                    </w:rPr>
                                  </w:pPr>
                                  <w:r>
                                    <w:rPr>
                                      <w:sz w:val="24"/>
                                    </w:rPr>
                                    <w:t>病床使用率（</w:t>
                                  </w:r>
                                  <w:r>
                                    <w:rPr>
                                      <w:rFonts w:ascii="Times New Roman" w:eastAsia="Times New Roman"/>
                                      <w:sz w:val="24"/>
                                    </w:rPr>
                                    <w:t>%</w:t>
                                  </w:r>
                                  <w:r>
                                    <w:rPr>
                                      <w:sz w:val="24"/>
                                    </w:rPr>
                                    <w:t>）</w:t>
                                  </w:r>
                                </w:p>
                              </w:tc>
                              <w:tc>
                                <w:tcPr>
                                  <w:tcW w:w="3097" w:type="dxa"/>
                                </w:tcPr>
                                <w:p>
                                  <w:pPr>
                                    <w:pStyle w:val="14"/>
                                    <w:spacing w:before="160"/>
                                    <w:ind w:left="85" w:right="81"/>
                                    <w:rPr>
                                      <w:sz w:val="24"/>
                                    </w:rPr>
                                  </w:pPr>
                                  <w:r>
                                    <w:rPr>
                                      <w:sz w:val="24"/>
                                    </w:rPr>
                                    <w:t>出院者平均住院日数（天）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1" w:hRule="atLeast"/>
                              </w:trPr>
                              <w:tc>
                                <w:tcPr>
                                  <w:tcW w:w="696" w:type="dxa"/>
                                </w:tcPr>
                                <w:p>
                                  <w:pPr>
                                    <w:pStyle w:val="14"/>
                                    <w:ind w:left="87" w:right="78"/>
                                    <w:rPr>
                                      <w:rFonts w:ascii="Times New Roman"/>
                                      <w:sz w:val="24"/>
                                    </w:rPr>
                                  </w:pPr>
                                  <w:r>
                                    <w:rPr>
                                      <w:rFonts w:ascii="Times New Roman"/>
                                      <w:sz w:val="24"/>
                                    </w:rPr>
                                    <w:t>2009</w:t>
                                  </w:r>
                                </w:p>
                              </w:tc>
                              <w:tc>
                                <w:tcPr>
                                  <w:tcW w:w="1027" w:type="dxa"/>
                                </w:tcPr>
                                <w:p>
                                  <w:pPr>
                                    <w:pStyle w:val="14"/>
                                    <w:ind w:left="133" w:right="124"/>
                                    <w:rPr>
                                      <w:rFonts w:ascii="Times New Roman"/>
                                      <w:sz w:val="24"/>
                                    </w:rPr>
                                  </w:pPr>
                                  <w:r>
                                    <w:rPr>
                                      <w:rFonts w:ascii="Times New Roman"/>
                                      <w:sz w:val="24"/>
                                    </w:rPr>
                                    <w:t>10037</w:t>
                                  </w:r>
                                </w:p>
                              </w:tc>
                              <w:tc>
                                <w:tcPr>
                                  <w:tcW w:w="1755" w:type="dxa"/>
                                </w:tcPr>
                                <w:p>
                                  <w:pPr>
                                    <w:pStyle w:val="14"/>
                                    <w:ind w:left="105" w:right="97"/>
                                    <w:rPr>
                                      <w:rFonts w:ascii="Times New Roman"/>
                                      <w:sz w:val="24"/>
                                    </w:rPr>
                                  </w:pPr>
                                  <w:r>
                                    <w:rPr>
                                      <w:rFonts w:ascii="Times New Roman"/>
                                      <w:sz w:val="24"/>
                                    </w:rPr>
                                    <w:t>120</w:t>
                                  </w:r>
                                </w:p>
                              </w:tc>
                              <w:tc>
                                <w:tcPr>
                                  <w:tcW w:w="2098" w:type="dxa"/>
                                </w:tcPr>
                                <w:p>
                                  <w:pPr>
                                    <w:pStyle w:val="14"/>
                                    <w:ind w:left="87" w:right="80"/>
                                    <w:rPr>
                                      <w:rFonts w:ascii="Times New Roman"/>
                                      <w:sz w:val="24"/>
                                    </w:rPr>
                                  </w:pPr>
                                  <w:r>
                                    <w:rPr>
                                      <w:rFonts w:ascii="Times New Roman"/>
                                      <w:sz w:val="24"/>
                                    </w:rPr>
                                    <w:t>82.7</w:t>
                                  </w:r>
                                </w:p>
                              </w:tc>
                              <w:tc>
                                <w:tcPr>
                                  <w:tcW w:w="3097" w:type="dxa"/>
                                </w:tcPr>
                                <w:p>
                                  <w:pPr>
                                    <w:pStyle w:val="14"/>
                                    <w:ind w:left="82" w:right="81"/>
                                    <w:rPr>
                                      <w:rFonts w:ascii="Times New Roman"/>
                                      <w:sz w:val="24"/>
                                    </w:rPr>
                                  </w:pPr>
                                  <w:r>
                                    <w:rPr>
                                      <w:rFonts w:ascii="Times New Roman"/>
                                      <w:sz w:val="24"/>
                                    </w:rPr>
                                    <w:t>14.0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8" w:hRule="atLeast"/>
                              </w:trPr>
                              <w:tc>
                                <w:tcPr>
                                  <w:tcW w:w="696" w:type="dxa"/>
                                </w:tcPr>
                                <w:p>
                                  <w:pPr>
                                    <w:pStyle w:val="14"/>
                                    <w:ind w:left="87" w:right="78"/>
                                    <w:rPr>
                                      <w:rFonts w:ascii="Times New Roman"/>
                                      <w:sz w:val="24"/>
                                    </w:rPr>
                                  </w:pPr>
                                  <w:r>
                                    <w:rPr>
                                      <w:rFonts w:ascii="Times New Roman"/>
                                      <w:sz w:val="24"/>
                                    </w:rPr>
                                    <w:t>2010</w:t>
                                  </w:r>
                                </w:p>
                              </w:tc>
                              <w:tc>
                                <w:tcPr>
                                  <w:tcW w:w="1027" w:type="dxa"/>
                                </w:tcPr>
                                <w:p>
                                  <w:pPr>
                                    <w:pStyle w:val="14"/>
                                    <w:ind w:left="133" w:right="124"/>
                                    <w:rPr>
                                      <w:rFonts w:ascii="Times New Roman"/>
                                      <w:sz w:val="24"/>
                                    </w:rPr>
                                  </w:pPr>
                                  <w:r>
                                    <w:rPr>
                                      <w:rFonts w:ascii="Times New Roman"/>
                                      <w:sz w:val="24"/>
                                    </w:rPr>
                                    <w:t>12227</w:t>
                                  </w:r>
                                </w:p>
                              </w:tc>
                              <w:tc>
                                <w:tcPr>
                                  <w:tcW w:w="1755" w:type="dxa"/>
                                </w:tcPr>
                                <w:p>
                                  <w:pPr>
                                    <w:pStyle w:val="14"/>
                                    <w:ind w:left="105" w:right="97"/>
                                    <w:rPr>
                                      <w:rFonts w:ascii="Times New Roman"/>
                                      <w:sz w:val="24"/>
                                    </w:rPr>
                                  </w:pPr>
                                  <w:r>
                                    <w:rPr>
                                      <w:rFonts w:ascii="Times New Roman"/>
                                      <w:sz w:val="24"/>
                                    </w:rPr>
                                    <w:t>150</w:t>
                                  </w:r>
                                </w:p>
                              </w:tc>
                              <w:tc>
                                <w:tcPr>
                                  <w:tcW w:w="2098" w:type="dxa"/>
                                </w:tcPr>
                                <w:p>
                                  <w:pPr>
                                    <w:pStyle w:val="14"/>
                                    <w:ind w:left="87" w:right="80"/>
                                    <w:rPr>
                                      <w:rFonts w:ascii="Times New Roman"/>
                                      <w:sz w:val="24"/>
                                    </w:rPr>
                                  </w:pPr>
                                  <w:r>
                                    <w:rPr>
                                      <w:rFonts w:ascii="Times New Roman"/>
                                      <w:sz w:val="24"/>
                                    </w:rPr>
                                    <w:t>82.5</w:t>
                                  </w:r>
                                </w:p>
                              </w:tc>
                              <w:tc>
                                <w:tcPr>
                                  <w:tcW w:w="3097" w:type="dxa"/>
                                </w:tcPr>
                                <w:p>
                                  <w:pPr>
                                    <w:pStyle w:val="14"/>
                                    <w:ind w:left="82" w:right="81"/>
                                    <w:rPr>
                                      <w:rFonts w:ascii="Times New Roman"/>
                                      <w:sz w:val="24"/>
                                    </w:rPr>
                                  </w:pPr>
                                  <w:r>
                                    <w:rPr>
                                      <w:rFonts w:ascii="Times New Roman"/>
                                      <w:sz w:val="24"/>
                                    </w:rPr>
                                    <w:t>15.8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1" w:hRule="atLeast"/>
                              </w:trPr>
                              <w:tc>
                                <w:tcPr>
                                  <w:tcW w:w="696" w:type="dxa"/>
                                </w:tcPr>
                                <w:p>
                                  <w:pPr>
                                    <w:pStyle w:val="14"/>
                                    <w:ind w:left="87" w:right="78"/>
                                    <w:rPr>
                                      <w:rFonts w:ascii="Times New Roman"/>
                                      <w:sz w:val="24"/>
                                    </w:rPr>
                                  </w:pPr>
                                  <w:r>
                                    <w:rPr>
                                      <w:rFonts w:ascii="Times New Roman"/>
                                      <w:sz w:val="24"/>
                                    </w:rPr>
                                    <w:t>2011</w:t>
                                  </w:r>
                                </w:p>
                              </w:tc>
                              <w:tc>
                                <w:tcPr>
                                  <w:tcW w:w="1027" w:type="dxa"/>
                                </w:tcPr>
                                <w:p>
                                  <w:pPr>
                                    <w:pStyle w:val="14"/>
                                    <w:ind w:left="133" w:right="124"/>
                                    <w:rPr>
                                      <w:rFonts w:ascii="Times New Roman"/>
                                      <w:sz w:val="24"/>
                                    </w:rPr>
                                  </w:pPr>
                                  <w:r>
                                    <w:rPr>
                                      <w:rFonts w:ascii="Times New Roman"/>
                                      <w:sz w:val="24"/>
                                    </w:rPr>
                                    <w:t>14705</w:t>
                                  </w:r>
                                </w:p>
                              </w:tc>
                              <w:tc>
                                <w:tcPr>
                                  <w:tcW w:w="1755" w:type="dxa"/>
                                </w:tcPr>
                                <w:p>
                                  <w:pPr>
                                    <w:pStyle w:val="14"/>
                                    <w:ind w:left="105" w:right="97"/>
                                    <w:rPr>
                                      <w:rFonts w:ascii="Times New Roman"/>
                                      <w:sz w:val="24"/>
                                    </w:rPr>
                                  </w:pPr>
                                  <w:r>
                                    <w:rPr>
                                      <w:rFonts w:ascii="Times New Roman"/>
                                      <w:sz w:val="24"/>
                                    </w:rPr>
                                    <w:t>190</w:t>
                                  </w:r>
                                </w:p>
                              </w:tc>
                              <w:tc>
                                <w:tcPr>
                                  <w:tcW w:w="2098" w:type="dxa"/>
                                </w:tcPr>
                                <w:p>
                                  <w:pPr>
                                    <w:pStyle w:val="14"/>
                                    <w:ind w:left="87" w:right="80"/>
                                    <w:rPr>
                                      <w:rFonts w:ascii="Times New Roman"/>
                                      <w:sz w:val="24"/>
                                    </w:rPr>
                                  </w:pPr>
                                  <w:r>
                                    <w:rPr>
                                      <w:rFonts w:ascii="Times New Roman"/>
                                      <w:sz w:val="24"/>
                                    </w:rPr>
                                    <w:t>80.9</w:t>
                                  </w:r>
                                </w:p>
                              </w:tc>
                              <w:tc>
                                <w:tcPr>
                                  <w:tcW w:w="3097" w:type="dxa"/>
                                </w:tcPr>
                                <w:p>
                                  <w:pPr>
                                    <w:pStyle w:val="14"/>
                                    <w:ind w:left="82" w:right="81"/>
                                    <w:rPr>
                                      <w:rFonts w:ascii="Times New Roman"/>
                                      <w:sz w:val="24"/>
                                    </w:rPr>
                                  </w:pPr>
                                  <w:r>
                                    <w:rPr>
                                      <w:rFonts w:ascii="Times New Roman"/>
                                      <w:sz w:val="24"/>
                                    </w:rPr>
                                    <w:t>15.9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8" w:hRule="atLeast"/>
                              </w:trPr>
                              <w:tc>
                                <w:tcPr>
                                  <w:tcW w:w="696" w:type="dxa"/>
                                </w:tcPr>
                                <w:p>
                                  <w:pPr>
                                    <w:pStyle w:val="14"/>
                                    <w:ind w:left="87" w:right="78"/>
                                    <w:rPr>
                                      <w:rFonts w:ascii="Times New Roman"/>
                                      <w:sz w:val="24"/>
                                    </w:rPr>
                                  </w:pPr>
                                  <w:r>
                                    <w:rPr>
                                      <w:rFonts w:ascii="Times New Roman"/>
                                      <w:sz w:val="24"/>
                                    </w:rPr>
                                    <w:t>2012</w:t>
                                  </w:r>
                                </w:p>
                              </w:tc>
                              <w:tc>
                                <w:tcPr>
                                  <w:tcW w:w="1027" w:type="dxa"/>
                                </w:tcPr>
                                <w:p>
                                  <w:pPr>
                                    <w:pStyle w:val="14"/>
                                    <w:ind w:left="133" w:right="124"/>
                                    <w:rPr>
                                      <w:rFonts w:ascii="Times New Roman"/>
                                      <w:sz w:val="24"/>
                                    </w:rPr>
                                  </w:pPr>
                                  <w:r>
                                    <w:rPr>
                                      <w:rFonts w:ascii="Times New Roman"/>
                                      <w:sz w:val="24"/>
                                    </w:rPr>
                                    <w:t>16010</w:t>
                                  </w:r>
                                </w:p>
                              </w:tc>
                              <w:tc>
                                <w:tcPr>
                                  <w:tcW w:w="1755" w:type="dxa"/>
                                </w:tcPr>
                                <w:p>
                                  <w:pPr>
                                    <w:pStyle w:val="14"/>
                                    <w:ind w:left="105" w:right="97"/>
                                    <w:rPr>
                                      <w:rFonts w:ascii="Times New Roman"/>
                                      <w:sz w:val="24"/>
                                    </w:rPr>
                                  </w:pPr>
                                  <w:r>
                                    <w:rPr>
                                      <w:rFonts w:ascii="Times New Roman"/>
                                      <w:sz w:val="24"/>
                                    </w:rPr>
                                    <w:t>210</w:t>
                                  </w:r>
                                </w:p>
                              </w:tc>
                              <w:tc>
                                <w:tcPr>
                                  <w:tcW w:w="2098" w:type="dxa"/>
                                </w:tcPr>
                                <w:p>
                                  <w:pPr>
                                    <w:pStyle w:val="14"/>
                                    <w:ind w:left="87" w:right="80"/>
                                    <w:rPr>
                                      <w:rFonts w:ascii="Times New Roman"/>
                                      <w:sz w:val="24"/>
                                    </w:rPr>
                                  </w:pPr>
                                  <w:r>
                                    <w:rPr>
                                      <w:rFonts w:ascii="Times New Roman"/>
                                      <w:sz w:val="24"/>
                                    </w:rPr>
                                    <w:t>66.9</w:t>
                                  </w:r>
                                </w:p>
                              </w:tc>
                              <w:tc>
                                <w:tcPr>
                                  <w:tcW w:w="3097" w:type="dxa"/>
                                </w:tcPr>
                                <w:p>
                                  <w:pPr>
                                    <w:pStyle w:val="14"/>
                                    <w:ind w:left="82" w:right="81"/>
                                    <w:rPr>
                                      <w:rFonts w:ascii="Times New Roman"/>
                                      <w:sz w:val="24"/>
                                    </w:rPr>
                                  </w:pPr>
                                  <w:r>
                                    <w:rPr>
                                      <w:rFonts w:ascii="Times New Roman"/>
                                      <w:sz w:val="24"/>
                                    </w:rPr>
                                    <w:t>14.7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1" w:hRule="atLeast"/>
                              </w:trPr>
                              <w:tc>
                                <w:tcPr>
                                  <w:tcW w:w="696" w:type="dxa"/>
                                </w:tcPr>
                                <w:p>
                                  <w:pPr>
                                    <w:pStyle w:val="14"/>
                                    <w:ind w:left="87" w:right="78"/>
                                    <w:rPr>
                                      <w:rFonts w:ascii="Times New Roman"/>
                                      <w:sz w:val="24"/>
                                    </w:rPr>
                                  </w:pPr>
                                  <w:r>
                                    <w:rPr>
                                      <w:rFonts w:ascii="Times New Roman"/>
                                      <w:sz w:val="24"/>
                                    </w:rPr>
                                    <w:t>2013</w:t>
                                  </w:r>
                                </w:p>
                              </w:tc>
                              <w:tc>
                                <w:tcPr>
                                  <w:tcW w:w="1027" w:type="dxa"/>
                                </w:tcPr>
                                <w:p>
                                  <w:pPr>
                                    <w:pStyle w:val="14"/>
                                    <w:ind w:left="133" w:right="124"/>
                                    <w:rPr>
                                      <w:rFonts w:ascii="Times New Roman"/>
                                      <w:sz w:val="24"/>
                                    </w:rPr>
                                  </w:pPr>
                                  <w:r>
                                    <w:rPr>
                                      <w:rFonts w:ascii="Times New Roman"/>
                                      <w:sz w:val="24"/>
                                    </w:rPr>
                                    <w:t>16376</w:t>
                                  </w:r>
                                </w:p>
                              </w:tc>
                              <w:tc>
                                <w:tcPr>
                                  <w:tcW w:w="1755" w:type="dxa"/>
                                </w:tcPr>
                                <w:p>
                                  <w:pPr>
                                    <w:pStyle w:val="14"/>
                                    <w:ind w:left="105" w:right="97"/>
                                    <w:rPr>
                                      <w:rFonts w:ascii="Times New Roman"/>
                                      <w:sz w:val="24"/>
                                    </w:rPr>
                                  </w:pPr>
                                  <w:r>
                                    <w:rPr>
                                      <w:rFonts w:ascii="Times New Roman"/>
                                      <w:sz w:val="24"/>
                                    </w:rPr>
                                    <w:t>215</w:t>
                                  </w:r>
                                </w:p>
                              </w:tc>
                              <w:tc>
                                <w:tcPr>
                                  <w:tcW w:w="2098" w:type="dxa"/>
                                </w:tcPr>
                                <w:p>
                                  <w:pPr>
                                    <w:pStyle w:val="14"/>
                                    <w:ind w:left="87" w:right="80"/>
                                    <w:rPr>
                                      <w:rFonts w:ascii="Times New Roman"/>
                                      <w:sz w:val="24"/>
                                    </w:rPr>
                                  </w:pPr>
                                  <w:r>
                                    <w:rPr>
                                      <w:rFonts w:ascii="Times New Roman"/>
                                      <w:sz w:val="24"/>
                                    </w:rPr>
                                    <w:t>61.7</w:t>
                                  </w:r>
                                </w:p>
                              </w:tc>
                              <w:tc>
                                <w:tcPr>
                                  <w:tcW w:w="3097" w:type="dxa"/>
                                </w:tcPr>
                                <w:p>
                                  <w:pPr>
                                    <w:pStyle w:val="14"/>
                                    <w:ind w:left="82" w:right="81"/>
                                    <w:rPr>
                                      <w:rFonts w:ascii="Times New Roman"/>
                                      <w:sz w:val="24"/>
                                    </w:rPr>
                                  </w:pPr>
                                  <w:r>
                                    <w:rPr>
                                      <w:rFonts w:ascii="Times New Roman"/>
                                      <w:sz w:val="24"/>
                                    </w:rPr>
                                    <w:t>13.8</w:t>
                                  </w:r>
                                </w:p>
                              </w:tc>
                            </w:tr>
                          </w:tbl>
                          <w:p>
                            <w:pPr>
                              <w:pStyle w:val="5"/>
                            </w:pPr>
                          </w:p>
                        </w:txbxContent>
                      </wps:txbx>
                      <wps:bodyPr lIns="0" tIns="0" rIns="0" bIns="0" upright="1"/>
                    </wps:wsp>
                  </a:graphicData>
                </a:graphic>
              </wp:anchor>
            </w:drawing>
          </mc:Choice>
          <mc:Fallback>
            <w:pict>
              <v:shape id="文本框 118" o:spid="_x0000_s1026" o:spt="202" type="#_x0000_t202" style="position:absolute;left:0pt;margin-left:73.8pt;margin-top:26.05pt;height:153.55pt;width:434.4pt;mso-position-horizontal-relative:page;z-index:251687936;mso-width-relative:page;mso-height-relative:page;" filled="f" stroked="f" coordsize="21600,21600" o:gfxdata="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ghI6X9oAAAALAQAADwAA&#10;AAAAAAABACAAAAAiAAAAZHJzL2Rvd25yZXYueG1sUEsBAhQAFAAAAAgAh07iQMl6IuaiAQAAKQMA&#10;AA4AAAAAAAAAAQAgAAAAKQEAAGRycy9lMm9Eb2MueG1sUEsFBgAAAAAGAAYAWQEAAD0FAAAAAA==&#10;">
                <v:fill on="f" focussize="0,0"/>
                <v:stroke on="f"/>
                <v:imagedata o:title=""/>
                <o:lock v:ext="edit" aspectratio="f"/>
                <v:textbox inset="0mm,0mm,0mm,0mm">
                  <w:txbxContent>
                    <w:tbl>
                      <w:tblPr>
                        <w:tblStyle w:val="10"/>
                        <w:tblW w:w="867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6"/>
                        <w:gridCol w:w="1027"/>
                        <w:gridCol w:w="1755"/>
                        <w:gridCol w:w="2098"/>
                        <w:gridCol w:w="30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9" w:hRule="atLeast"/>
                        </w:trPr>
                        <w:tc>
                          <w:tcPr>
                            <w:tcW w:w="696" w:type="dxa"/>
                          </w:tcPr>
                          <w:p>
                            <w:pPr>
                              <w:pStyle w:val="14"/>
                              <w:spacing w:before="160"/>
                              <w:ind w:left="87" w:right="78"/>
                              <w:rPr>
                                <w:sz w:val="24"/>
                              </w:rPr>
                            </w:pPr>
                            <w:r>
                              <w:rPr>
                                <w:sz w:val="24"/>
                              </w:rPr>
                              <w:t>年份</w:t>
                            </w:r>
                          </w:p>
                        </w:tc>
                        <w:tc>
                          <w:tcPr>
                            <w:tcW w:w="1027" w:type="dxa"/>
                          </w:tcPr>
                          <w:p>
                            <w:pPr>
                              <w:pStyle w:val="14"/>
                              <w:spacing w:before="160"/>
                              <w:ind w:left="133" w:right="124"/>
                              <w:rPr>
                                <w:sz w:val="24"/>
                              </w:rPr>
                            </w:pPr>
                            <w:r>
                              <w:rPr>
                                <w:sz w:val="24"/>
                              </w:rPr>
                              <w:t>医院数</w:t>
                            </w:r>
                          </w:p>
                        </w:tc>
                        <w:tc>
                          <w:tcPr>
                            <w:tcW w:w="1755" w:type="dxa"/>
                          </w:tcPr>
                          <w:p>
                            <w:pPr>
                              <w:pStyle w:val="14"/>
                              <w:spacing w:before="160"/>
                              <w:ind w:left="105" w:right="-29"/>
                              <w:rPr>
                                <w:sz w:val="24"/>
                              </w:rPr>
                            </w:pPr>
                            <w:r>
                              <w:rPr>
                                <w:spacing w:val="-7"/>
                                <w:sz w:val="24"/>
                              </w:rPr>
                              <w:t>床位数</w:t>
                            </w:r>
                            <w:r>
                              <w:rPr>
                                <w:sz w:val="24"/>
                              </w:rPr>
                              <w:t>（万张</w:t>
                            </w:r>
                            <w:r>
                              <w:rPr>
                                <w:spacing w:val="-11"/>
                                <w:sz w:val="24"/>
                              </w:rPr>
                              <w:t>）</w:t>
                            </w:r>
                          </w:p>
                        </w:tc>
                        <w:tc>
                          <w:tcPr>
                            <w:tcW w:w="2098" w:type="dxa"/>
                          </w:tcPr>
                          <w:p>
                            <w:pPr>
                              <w:pStyle w:val="14"/>
                              <w:spacing w:before="160"/>
                              <w:ind w:left="87" w:right="80"/>
                              <w:rPr>
                                <w:sz w:val="24"/>
                              </w:rPr>
                            </w:pPr>
                            <w:r>
                              <w:rPr>
                                <w:sz w:val="24"/>
                              </w:rPr>
                              <w:t>病床使用率（</w:t>
                            </w:r>
                            <w:r>
                              <w:rPr>
                                <w:rFonts w:ascii="Times New Roman" w:eastAsia="Times New Roman"/>
                                <w:sz w:val="24"/>
                              </w:rPr>
                              <w:t>%</w:t>
                            </w:r>
                            <w:r>
                              <w:rPr>
                                <w:sz w:val="24"/>
                              </w:rPr>
                              <w:t>）</w:t>
                            </w:r>
                          </w:p>
                        </w:tc>
                        <w:tc>
                          <w:tcPr>
                            <w:tcW w:w="3097" w:type="dxa"/>
                          </w:tcPr>
                          <w:p>
                            <w:pPr>
                              <w:pStyle w:val="14"/>
                              <w:spacing w:before="160"/>
                              <w:ind w:left="85" w:right="81"/>
                              <w:rPr>
                                <w:sz w:val="24"/>
                              </w:rPr>
                            </w:pPr>
                            <w:r>
                              <w:rPr>
                                <w:sz w:val="24"/>
                              </w:rPr>
                              <w:t>出院者平均住院日数（天）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1" w:hRule="atLeast"/>
                        </w:trPr>
                        <w:tc>
                          <w:tcPr>
                            <w:tcW w:w="696" w:type="dxa"/>
                          </w:tcPr>
                          <w:p>
                            <w:pPr>
                              <w:pStyle w:val="14"/>
                              <w:ind w:left="87" w:right="78"/>
                              <w:rPr>
                                <w:rFonts w:ascii="Times New Roman"/>
                                <w:sz w:val="24"/>
                              </w:rPr>
                            </w:pPr>
                            <w:r>
                              <w:rPr>
                                <w:rFonts w:ascii="Times New Roman"/>
                                <w:sz w:val="24"/>
                              </w:rPr>
                              <w:t>2009</w:t>
                            </w:r>
                          </w:p>
                        </w:tc>
                        <w:tc>
                          <w:tcPr>
                            <w:tcW w:w="1027" w:type="dxa"/>
                          </w:tcPr>
                          <w:p>
                            <w:pPr>
                              <w:pStyle w:val="14"/>
                              <w:ind w:left="133" w:right="124"/>
                              <w:rPr>
                                <w:rFonts w:ascii="Times New Roman"/>
                                <w:sz w:val="24"/>
                              </w:rPr>
                            </w:pPr>
                            <w:r>
                              <w:rPr>
                                <w:rFonts w:ascii="Times New Roman"/>
                                <w:sz w:val="24"/>
                              </w:rPr>
                              <w:t>10037</w:t>
                            </w:r>
                          </w:p>
                        </w:tc>
                        <w:tc>
                          <w:tcPr>
                            <w:tcW w:w="1755" w:type="dxa"/>
                          </w:tcPr>
                          <w:p>
                            <w:pPr>
                              <w:pStyle w:val="14"/>
                              <w:ind w:left="105" w:right="97"/>
                              <w:rPr>
                                <w:rFonts w:ascii="Times New Roman"/>
                                <w:sz w:val="24"/>
                              </w:rPr>
                            </w:pPr>
                            <w:r>
                              <w:rPr>
                                <w:rFonts w:ascii="Times New Roman"/>
                                <w:sz w:val="24"/>
                              </w:rPr>
                              <w:t>120</w:t>
                            </w:r>
                          </w:p>
                        </w:tc>
                        <w:tc>
                          <w:tcPr>
                            <w:tcW w:w="2098" w:type="dxa"/>
                          </w:tcPr>
                          <w:p>
                            <w:pPr>
                              <w:pStyle w:val="14"/>
                              <w:ind w:left="87" w:right="80"/>
                              <w:rPr>
                                <w:rFonts w:ascii="Times New Roman"/>
                                <w:sz w:val="24"/>
                              </w:rPr>
                            </w:pPr>
                            <w:r>
                              <w:rPr>
                                <w:rFonts w:ascii="Times New Roman"/>
                                <w:sz w:val="24"/>
                              </w:rPr>
                              <w:t>82.7</w:t>
                            </w:r>
                          </w:p>
                        </w:tc>
                        <w:tc>
                          <w:tcPr>
                            <w:tcW w:w="3097" w:type="dxa"/>
                          </w:tcPr>
                          <w:p>
                            <w:pPr>
                              <w:pStyle w:val="14"/>
                              <w:ind w:left="82" w:right="81"/>
                              <w:rPr>
                                <w:rFonts w:ascii="Times New Roman"/>
                                <w:sz w:val="24"/>
                              </w:rPr>
                            </w:pPr>
                            <w:r>
                              <w:rPr>
                                <w:rFonts w:ascii="Times New Roman"/>
                                <w:sz w:val="24"/>
                              </w:rPr>
                              <w:t>14.0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8" w:hRule="atLeast"/>
                        </w:trPr>
                        <w:tc>
                          <w:tcPr>
                            <w:tcW w:w="696" w:type="dxa"/>
                          </w:tcPr>
                          <w:p>
                            <w:pPr>
                              <w:pStyle w:val="14"/>
                              <w:ind w:left="87" w:right="78"/>
                              <w:rPr>
                                <w:rFonts w:ascii="Times New Roman"/>
                                <w:sz w:val="24"/>
                              </w:rPr>
                            </w:pPr>
                            <w:r>
                              <w:rPr>
                                <w:rFonts w:ascii="Times New Roman"/>
                                <w:sz w:val="24"/>
                              </w:rPr>
                              <w:t>2010</w:t>
                            </w:r>
                          </w:p>
                        </w:tc>
                        <w:tc>
                          <w:tcPr>
                            <w:tcW w:w="1027" w:type="dxa"/>
                          </w:tcPr>
                          <w:p>
                            <w:pPr>
                              <w:pStyle w:val="14"/>
                              <w:ind w:left="133" w:right="124"/>
                              <w:rPr>
                                <w:rFonts w:ascii="Times New Roman"/>
                                <w:sz w:val="24"/>
                              </w:rPr>
                            </w:pPr>
                            <w:r>
                              <w:rPr>
                                <w:rFonts w:ascii="Times New Roman"/>
                                <w:sz w:val="24"/>
                              </w:rPr>
                              <w:t>12227</w:t>
                            </w:r>
                          </w:p>
                        </w:tc>
                        <w:tc>
                          <w:tcPr>
                            <w:tcW w:w="1755" w:type="dxa"/>
                          </w:tcPr>
                          <w:p>
                            <w:pPr>
                              <w:pStyle w:val="14"/>
                              <w:ind w:left="105" w:right="97"/>
                              <w:rPr>
                                <w:rFonts w:ascii="Times New Roman"/>
                                <w:sz w:val="24"/>
                              </w:rPr>
                            </w:pPr>
                            <w:r>
                              <w:rPr>
                                <w:rFonts w:ascii="Times New Roman"/>
                                <w:sz w:val="24"/>
                              </w:rPr>
                              <w:t>150</w:t>
                            </w:r>
                          </w:p>
                        </w:tc>
                        <w:tc>
                          <w:tcPr>
                            <w:tcW w:w="2098" w:type="dxa"/>
                          </w:tcPr>
                          <w:p>
                            <w:pPr>
                              <w:pStyle w:val="14"/>
                              <w:ind w:left="87" w:right="80"/>
                              <w:rPr>
                                <w:rFonts w:ascii="Times New Roman"/>
                                <w:sz w:val="24"/>
                              </w:rPr>
                            </w:pPr>
                            <w:r>
                              <w:rPr>
                                <w:rFonts w:ascii="Times New Roman"/>
                                <w:sz w:val="24"/>
                              </w:rPr>
                              <w:t>82.5</w:t>
                            </w:r>
                          </w:p>
                        </w:tc>
                        <w:tc>
                          <w:tcPr>
                            <w:tcW w:w="3097" w:type="dxa"/>
                          </w:tcPr>
                          <w:p>
                            <w:pPr>
                              <w:pStyle w:val="14"/>
                              <w:ind w:left="82" w:right="81"/>
                              <w:rPr>
                                <w:rFonts w:ascii="Times New Roman"/>
                                <w:sz w:val="24"/>
                              </w:rPr>
                            </w:pPr>
                            <w:r>
                              <w:rPr>
                                <w:rFonts w:ascii="Times New Roman"/>
                                <w:sz w:val="24"/>
                              </w:rPr>
                              <w:t>15.8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1" w:hRule="atLeast"/>
                        </w:trPr>
                        <w:tc>
                          <w:tcPr>
                            <w:tcW w:w="696" w:type="dxa"/>
                          </w:tcPr>
                          <w:p>
                            <w:pPr>
                              <w:pStyle w:val="14"/>
                              <w:ind w:left="87" w:right="78"/>
                              <w:rPr>
                                <w:rFonts w:ascii="Times New Roman"/>
                                <w:sz w:val="24"/>
                              </w:rPr>
                            </w:pPr>
                            <w:r>
                              <w:rPr>
                                <w:rFonts w:ascii="Times New Roman"/>
                                <w:sz w:val="24"/>
                              </w:rPr>
                              <w:t>2011</w:t>
                            </w:r>
                          </w:p>
                        </w:tc>
                        <w:tc>
                          <w:tcPr>
                            <w:tcW w:w="1027" w:type="dxa"/>
                          </w:tcPr>
                          <w:p>
                            <w:pPr>
                              <w:pStyle w:val="14"/>
                              <w:ind w:left="133" w:right="124"/>
                              <w:rPr>
                                <w:rFonts w:ascii="Times New Roman"/>
                                <w:sz w:val="24"/>
                              </w:rPr>
                            </w:pPr>
                            <w:r>
                              <w:rPr>
                                <w:rFonts w:ascii="Times New Roman"/>
                                <w:sz w:val="24"/>
                              </w:rPr>
                              <w:t>14705</w:t>
                            </w:r>
                          </w:p>
                        </w:tc>
                        <w:tc>
                          <w:tcPr>
                            <w:tcW w:w="1755" w:type="dxa"/>
                          </w:tcPr>
                          <w:p>
                            <w:pPr>
                              <w:pStyle w:val="14"/>
                              <w:ind w:left="105" w:right="97"/>
                              <w:rPr>
                                <w:rFonts w:ascii="Times New Roman"/>
                                <w:sz w:val="24"/>
                              </w:rPr>
                            </w:pPr>
                            <w:r>
                              <w:rPr>
                                <w:rFonts w:ascii="Times New Roman"/>
                                <w:sz w:val="24"/>
                              </w:rPr>
                              <w:t>190</w:t>
                            </w:r>
                          </w:p>
                        </w:tc>
                        <w:tc>
                          <w:tcPr>
                            <w:tcW w:w="2098" w:type="dxa"/>
                          </w:tcPr>
                          <w:p>
                            <w:pPr>
                              <w:pStyle w:val="14"/>
                              <w:ind w:left="87" w:right="80"/>
                              <w:rPr>
                                <w:rFonts w:ascii="Times New Roman"/>
                                <w:sz w:val="24"/>
                              </w:rPr>
                            </w:pPr>
                            <w:r>
                              <w:rPr>
                                <w:rFonts w:ascii="Times New Roman"/>
                                <w:sz w:val="24"/>
                              </w:rPr>
                              <w:t>80.9</w:t>
                            </w:r>
                          </w:p>
                        </w:tc>
                        <w:tc>
                          <w:tcPr>
                            <w:tcW w:w="3097" w:type="dxa"/>
                          </w:tcPr>
                          <w:p>
                            <w:pPr>
                              <w:pStyle w:val="14"/>
                              <w:ind w:left="82" w:right="81"/>
                              <w:rPr>
                                <w:rFonts w:ascii="Times New Roman"/>
                                <w:sz w:val="24"/>
                              </w:rPr>
                            </w:pPr>
                            <w:r>
                              <w:rPr>
                                <w:rFonts w:ascii="Times New Roman"/>
                                <w:sz w:val="24"/>
                              </w:rPr>
                              <w:t>15.9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8" w:hRule="atLeast"/>
                        </w:trPr>
                        <w:tc>
                          <w:tcPr>
                            <w:tcW w:w="696" w:type="dxa"/>
                          </w:tcPr>
                          <w:p>
                            <w:pPr>
                              <w:pStyle w:val="14"/>
                              <w:ind w:left="87" w:right="78"/>
                              <w:rPr>
                                <w:rFonts w:ascii="Times New Roman"/>
                                <w:sz w:val="24"/>
                              </w:rPr>
                            </w:pPr>
                            <w:r>
                              <w:rPr>
                                <w:rFonts w:ascii="Times New Roman"/>
                                <w:sz w:val="24"/>
                              </w:rPr>
                              <w:t>2012</w:t>
                            </w:r>
                          </w:p>
                        </w:tc>
                        <w:tc>
                          <w:tcPr>
                            <w:tcW w:w="1027" w:type="dxa"/>
                          </w:tcPr>
                          <w:p>
                            <w:pPr>
                              <w:pStyle w:val="14"/>
                              <w:ind w:left="133" w:right="124"/>
                              <w:rPr>
                                <w:rFonts w:ascii="Times New Roman"/>
                                <w:sz w:val="24"/>
                              </w:rPr>
                            </w:pPr>
                            <w:r>
                              <w:rPr>
                                <w:rFonts w:ascii="Times New Roman"/>
                                <w:sz w:val="24"/>
                              </w:rPr>
                              <w:t>16010</w:t>
                            </w:r>
                          </w:p>
                        </w:tc>
                        <w:tc>
                          <w:tcPr>
                            <w:tcW w:w="1755" w:type="dxa"/>
                          </w:tcPr>
                          <w:p>
                            <w:pPr>
                              <w:pStyle w:val="14"/>
                              <w:ind w:left="105" w:right="97"/>
                              <w:rPr>
                                <w:rFonts w:ascii="Times New Roman"/>
                                <w:sz w:val="24"/>
                              </w:rPr>
                            </w:pPr>
                            <w:r>
                              <w:rPr>
                                <w:rFonts w:ascii="Times New Roman"/>
                                <w:sz w:val="24"/>
                              </w:rPr>
                              <w:t>210</w:t>
                            </w:r>
                          </w:p>
                        </w:tc>
                        <w:tc>
                          <w:tcPr>
                            <w:tcW w:w="2098" w:type="dxa"/>
                          </w:tcPr>
                          <w:p>
                            <w:pPr>
                              <w:pStyle w:val="14"/>
                              <w:ind w:left="87" w:right="80"/>
                              <w:rPr>
                                <w:rFonts w:ascii="Times New Roman"/>
                                <w:sz w:val="24"/>
                              </w:rPr>
                            </w:pPr>
                            <w:r>
                              <w:rPr>
                                <w:rFonts w:ascii="Times New Roman"/>
                                <w:sz w:val="24"/>
                              </w:rPr>
                              <w:t>66.9</w:t>
                            </w:r>
                          </w:p>
                        </w:tc>
                        <w:tc>
                          <w:tcPr>
                            <w:tcW w:w="3097" w:type="dxa"/>
                          </w:tcPr>
                          <w:p>
                            <w:pPr>
                              <w:pStyle w:val="14"/>
                              <w:ind w:left="82" w:right="81"/>
                              <w:rPr>
                                <w:rFonts w:ascii="Times New Roman"/>
                                <w:sz w:val="24"/>
                              </w:rPr>
                            </w:pPr>
                            <w:r>
                              <w:rPr>
                                <w:rFonts w:ascii="Times New Roman"/>
                                <w:sz w:val="24"/>
                              </w:rPr>
                              <w:t>14.7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1" w:hRule="atLeast"/>
                        </w:trPr>
                        <w:tc>
                          <w:tcPr>
                            <w:tcW w:w="696" w:type="dxa"/>
                          </w:tcPr>
                          <w:p>
                            <w:pPr>
                              <w:pStyle w:val="14"/>
                              <w:ind w:left="87" w:right="78"/>
                              <w:rPr>
                                <w:rFonts w:ascii="Times New Roman"/>
                                <w:sz w:val="24"/>
                              </w:rPr>
                            </w:pPr>
                            <w:r>
                              <w:rPr>
                                <w:rFonts w:ascii="Times New Roman"/>
                                <w:sz w:val="24"/>
                              </w:rPr>
                              <w:t>2013</w:t>
                            </w:r>
                          </w:p>
                        </w:tc>
                        <w:tc>
                          <w:tcPr>
                            <w:tcW w:w="1027" w:type="dxa"/>
                          </w:tcPr>
                          <w:p>
                            <w:pPr>
                              <w:pStyle w:val="14"/>
                              <w:ind w:left="133" w:right="124"/>
                              <w:rPr>
                                <w:rFonts w:ascii="Times New Roman"/>
                                <w:sz w:val="24"/>
                              </w:rPr>
                            </w:pPr>
                            <w:r>
                              <w:rPr>
                                <w:rFonts w:ascii="Times New Roman"/>
                                <w:sz w:val="24"/>
                              </w:rPr>
                              <w:t>16376</w:t>
                            </w:r>
                          </w:p>
                        </w:tc>
                        <w:tc>
                          <w:tcPr>
                            <w:tcW w:w="1755" w:type="dxa"/>
                          </w:tcPr>
                          <w:p>
                            <w:pPr>
                              <w:pStyle w:val="14"/>
                              <w:ind w:left="105" w:right="97"/>
                              <w:rPr>
                                <w:rFonts w:ascii="Times New Roman"/>
                                <w:sz w:val="24"/>
                              </w:rPr>
                            </w:pPr>
                            <w:r>
                              <w:rPr>
                                <w:rFonts w:ascii="Times New Roman"/>
                                <w:sz w:val="24"/>
                              </w:rPr>
                              <w:t>215</w:t>
                            </w:r>
                          </w:p>
                        </w:tc>
                        <w:tc>
                          <w:tcPr>
                            <w:tcW w:w="2098" w:type="dxa"/>
                          </w:tcPr>
                          <w:p>
                            <w:pPr>
                              <w:pStyle w:val="14"/>
                              <w:ind w:left="87" w:right="80"/>
                              <w:rPr>
                                <w:rFonts w:ascii="Times New Roman"/>
                                <w:sz w:val="24"/>
                              </w:rPr>
                            </w:pPr>
                            <w:r>
                              <w:rPr>
                                <w:rFonts w:ascii="Times New Roman"/>
                                <w:sz w:val="24"/>
                              </w:rPr>
                              <w:t>61.7</w:t>
                            </w:r>
                          </w:p>
                        </w:tc>
                        <w:tc>
                          <w:tcPr>
                            <w:tcW w:w="3097" w:type="dxa"/>
                          </w:tcPr>
                          <w:p>
                            <w:pPr>
                              <w:pStyle w:val="14"/>
                              <w:ind w:left="82" w:right="81"/>
                              <w:rPr>
                                <w:rFonts w:ascii="Times New Roman"/>
                                <w:sz w:val="24"/>
                              </w:rPr>
                            </w:pPr>
                            <w:r>
                              <w:rPr>
                                <w:rFonts w:ascii="Times New Roman"/>
                                <w:sz w:val="24"/>
                              </w:rPr>
                              <w:t>13.8</w:t>
                            </w:r>
                          </w:p>
                        </w:tc>
                      </w:tr>
                    </w:tbl>
                    <w:p>
                      <w:pPr>
                        <w:pStyle w:val="5"/>
                      </w:pPr>
                    </w:p>
                  </w:txbxContent>
                </v:textbox>
              </v:shape>
            </w:pict>
          </mc:Fallback>
        </mc:AlternateContent>
      </w:r>
      <w:r>
        <w:rPr>
          <w:rFonts w:ascii="Times New Roman" w:eastAsia="Times New Roman"/>
          <w:b/>
          <w:sz w:val="24"/>
        </w:rPr>
        <w:t>2009</w:t>
      </w:r>
      <w:r>
        <w:rPr>
          <w:rFonts w:hint="eastAsia" w:ascii="微软雅黑" w:eastAsia="微软雅黑"/>
          <w:b/>
          <w:sz w:val="24"/>
        </w:rPr>
        <w:t>～</w:t>
      </w:r>
      <w:r>
        <w:rPr>
          <w:rFonts w:ascii="Times New Roman" w:eastAsia="Times New Roman"/>
          <w:b/>
          <w:sz w:val="24"/>
        </w:rPr>
        <w:t xml:space="preserve">2013 </w:t>
      </w:r>
      <w:r>
        <w:rPr>
          <w:rFonts w:hint="eastAsia" w:ascii="微软雅黑" w:eastAsia="微软雅黑"/>
          <w:b/>
          <w:sz w:val="24"/>
        </w:rPr>
        <w:t>年某地区医院病床使用相关情况统计表</w:t>
      </w:r>
    </w:p>
    <w:p>
      <w:pPr>
        <w:spacing w:after="0"/>
        <w:jc w:val="center"/>
        <w:rPr>
          <w:rFonts w:hint="eastAsia" w:ascii="微软雅黑" w:eastAsia="微软雅黑"/>
          <w:sz w:val="24"/>
        </w:rPr>
        <w:sectPr>
          <w:type w:val="continuous"/>
          <w:pgSz w:w="11910" w:h="16840"/>
          <w:pgMar w:top="1400" w:right="980" w:bottom="280" w:left="1360" w:header="720" w:footer="720" w:gutter="0"/>
        </w:sectPr>
      </w:pPr>
    </w:p>
    <w:p>
      <w:pPr>
        <w:pStyle w:val="5"/>
        <w:spacing w:before="41"/>
        <w:ind w:left="788"/>
      </w:pPr>
      <w:r>
        <w:t>1．5 年间该地区出院者平均住院日数最少的年份是：</w:t>
      </w:r>
    </w:p>
    <w:p>
      <w:pPr>
        <w:pStyle w:val="5"/>
        <w:tabs>
          <w:tab w:val="left" w:pos="4429"/>
        </w:tabs>
        <w:spacing w:before="140"/>
        <w:ind w:left="788"/>
      </w:pPr>
      <w:r>
        <w:t>A．2010</w:t>
      </w:r>
      <w:r>
        <w:rPr>
          <w:spacing w:val="-72"/>
        </w:rPr>
        <w:t xml:space="preserve"> </w:t>
      </w:r>
      <w:r>
        <w:t>年</w:t>
      </w:r>
      <w:r>
        <w:tab/>
      </w:r>
      <w:r>
        <w:t>B．2011</w:t>
      </w:r>
      <w:r>
        <w:rPr>
          <w:spacing w:val="-71"/>
        </w:rPr>
        <w:t xml:space="preserve"> </w:t>
      </w:r>
      <w:r>
        <w:t>年</w:t>
      </w:r>
    </w:p>
    <w:p>
      <w:pPr>
        <w:pStyle w:val="5"/>
        <w:tabs>
          <w:tab w:val="left" w:pos="4429"/>
        </w:tabs>
        <w:spacing w:before="141"/>
        <w:ind w:left="788"/>
      </w:pPr>
      <w:r>
        <w:t>C．2012</w:t>
      </w:r>
      <w:r>
        <w:rPr>
          <w:spacing w:val="-72"/>
        </w:rPr>
        <w:t xml:space="preserve"> </w:t>
      </w:r>
      <w:r>
        <w:t>年</w:t>
      </w:r>
      <w:r>
        <w:tab/>
      </w:r>
      <w:r>
        <w:t>D．2013</w:t>
      </w:r>
      <w:r>
        <w:rPr>
          <w:spacing w:val="-71"/>
        </w:rPr>
        <w:t xml:space="preserve"> </w:t>
      </w:r>
      <w:r>
        <w:t>年</w:t>
      </w:r>
    </w:p>
    <w:p>
      <w:pPr>
        <w:pStyle w:val="5"/>
        <w:spacing w:before="143"/>
        <w:ind w:left="788"/>
      </w:pPr>
      <w:r>
        <w:t>答案：D</w:t>
      </w:r>
    </w:p>
    <w:p>
      <w:pPr>
        <w:pStyle w:val="13"/>
        <w:numPr>
          <w:ilvl w:val="0"/>
          <w:numId w:val="23"/>
        </w:numPr>
        <w:tabs>
          <w:tab w:val="left" w:pos="1210"/>
        </w:tabs>
        <w:spacing w:before="51" w:after="0" w:line="273" w:lineRule="auto"/>
        <w:ind w:left="788" w:right="2684" w:firstLine="0"/>
        <w:jc w:val="left"/>
        <w:rPr>
          <w:sz w:val="28"/>
        </w:rPr>
      </w:pPr>
      <w:r>
        <w:rPr>
          <w:spacing w:val="-1"/>
          <w:sz w:val="28"/>
        </w:rPr>
        <w:t>下列说法</w:t>
      </w:r>
      <w:r>
        <w:rPr>
          <w:rFonts w:hint="eastAsia" w:ascii="微软雅黑" w:eastAsia="微软雅黑"/>
          <w:b/>
          <w:spacing w:val="1"/>
          <w:sz w:val="28"/>
        </w:rPr>
        <w:t>不能</w:t>
      </w:r>
      <w:r>
        <w:rPr>
          <w:spacing w:val="-3"/>
          <w:sz w:val="28"/>
        </w:rPr>
        <w:t>从资料中得出的是： A．2009～2013</w:t>
      </w:r>
      <w:r>
        <w:rPr>
          <w:spacing w:val="-10"/>
          <w:sz w:val="28"/>
        </w:rPr>
        <w:t xml:space="preserve"> 年，该地区的病床使用率逐年下降</w:t>
      </w:r>
    </w:p>
    <w:p>
      <w:pPr>
        <w:pStyle w:val="5"/>
        <w:spacing w:before="93"/>
        <w:ind w:left="788"/>
      </w:pPr>
      <w:r>
        <w:t>B．2010 年该地区医院的床位数为 150 万张</w:t>
      </w:r>
    </w:p>
    <w:p>
      <w:pPr>
        <w:pStyle w:val="5"/>
        <w:spacing w:before="140" w:line="336" w:lineRule="auto"/>
        <w:ind w:left="788" w:right="1423"/>
      </w:pPr>
      <w:r>
        <w:t>C．2011</w:t>
      </w:r>
      <w:r>
        <w:rPr>
          <w:spacing w:val="-15"/>
        </w:rPr>
        <w:t xml:space="preserve"> 年该地区医院病床使用数约合 </w:t>
      </w:r>
      <w:r>
        <w:t>154</w:t>
      </w:r>
      <w:r>
        <w:rPr>
          <w:spacing w:val="-24"/>
        </w:rPr>
        <w:t xml:space="preserve"> 万张D．2009～2013</w:t>
      </w:r>
      <w:r>
        <w:rPr>
          <w:spacing w:val="-15"/>
        </w:rPr>
        <w:t xml:space="preserve"> 年间，医院数年增长率最高的年份是 </w:t>
      </w:r>
      <w:r>
        <w:t>2011</w:t>
      </w:r>
      <w:r>
        <w:rPr>
          <w:spacing w:val="-35"/>
        </w:rPr>
        <w:t xml:space="preserve"> 年答案：D</w:t>
      </w:r>
    </w:p>
    <w:p>
      <w:pPr>
        <w:pStyle w:val="3"/>
        <w:spacing w:line="451" w:lineRule="exact"/>
        <w:ind w:left="872"/>
      </w:pPr>
      <w:r>
        <w:t>⑸策略选择</w:t>
      </w:r>
    </w:p>
    <w:p>
      <w:pPr>
        <w:pStyle w:val="4"/>
        <w:spacing w:before="108" w:line="348" w:lineRule="auto"/>
        <w:ind w:right="265"/>
        <w:jc w:val="both"/>
      </w:pPr>
      <w:r>
        <w:rPr>
          <w:spacing w:val="3"/>
          <w:w w:val="95"/>
        </w:rPr>
        <w:t xml:space="preserve">主要测查应试人员面对医疗卫生情境感知理解、分析判别、 权衡选择恰当策略的能力。主要涉及医患沟通、医患矛盾应对等 </w:t>
      </w:r>
      <w:r>
        <w:rPr>
          <w:spacing w:val="3"/>
        </w:rPr>
        <w:t>方面。</w:t>
      </w:r>
    </w:p>
    <w:p>
      <w:pPr>
        <w:spacing w:before="0" w:line="485" w:lineRule="exact"/>
        <w:ind w:left="229" w:right="0" w:firstLine="0"/>
        <w:jc w:val="left"/>
        <w:rPr>
          <w:rFonts w:hint="eastAsia" w:ascii="Microsoft JhengHei" w:eastAsia="Microsoft JhengHei"/>
          <w:b/>
          <w:sz w:val="32"/>
        </w:rPr>
      </w:pPr>
      <w:r>
        <w:rPr>
          <w:rFonts w:hint="eastAsia" w:ascii="Microsoft JhengHei" w:eastAsia="Microsoft JhengHei"/>
          <w:b/>
          <w:sz w:val="32"/>
        </w:rPr>
        <w:t>例题 1：</w:t>
      </w:r>
    </w:p>
    <w:p>
      <w:pPr>
        <w:pStyle w:val="5"/>
        <w:spacing w:before="142" w:line="333" w:lineRule="auto"/>
        <w:ind w:left="229" w:right="268" w:firstLine="559"/>
        <w:jc w:val="both"/>
      </w:pPr>
      <w:r>
        <w:t>某患儿因吞食异物导致呼吸困难被父母送至医院，患儿面部紫绀，生命垂危。医生认为需要马上做气管切开挽救其生命。但父母坚决不同意。此时医生如何做最合适？</w:t>
      </w:r>
    </w:p>
    <w:p>
      <w:pPr>
        <w:pStyle w:val="5"/>
        <w:spacing w:before="5" w:line="333" w:lineRule="auto"/>
        <w:ind w:left="788" w:right="552" w:firstLine="242"/>
      </w:pPr>
      <w:r>
        <w:t>A．一切听从患儿监护人的意见，不签署手术同意书便不实施手术B．从患儿生命利益出发，救命要紧，术后再跟监护人解释</w:t>
      </w:r>
    </w:p>
    <w:p>
      <w:pPr>
        <w:pStyle w:val="13"/>
        <w:numPr>
          <w:ilvl w:val="0"/>
          <w:numId w:val="24"/>
        </w:numPr>
        <w:tabs>
          <w:tab w:val="left" w:pos="1452"/>
        </w:tabs>
        <w:spacing w:before="1" w:after="0" w:line="336" w:lineRule="auto"/>
        <w:ind w:left="1450" w:right="257" w:hanging="420"/>
        <w:jc w:val="left"/>
        <w:rPr>
          <w:sz w:val="28"/>
        </w:rPr>
      </w:pPr>
      <w:r>
        <w:rPr>
          <w:spacing w:val="-4"/>
          <w:sz w:val="28"/>
        </w:rPr>
        <w:t>先跟监护人解释清楚利害关系，如果监护人仍拒绝手术，则听从</w:t>
      </w:r>
      <w:r>
        <w:rPr>
          <w:sz w:val="28"/>
        </w:rPr>
        <w:t>其意见</w:t>
      </w:r>
    </w:p>
    <w:p>
      <w:pPr>
        <w:pStyle w:val="13"/>
        <w:numPr>
          <w:ilvl w:val="0"/>
          <w:numId w:val="24"/>
        </w:numPr>
        <w:tabs>
          <w:tab w:val="left" w:pos="1452"/>
        </w:tabs>
        <w:spacing w:before="0" w:after="0" w:line="333" w:lineRule="auto"/>
        <w:ind w:left="788" w:right="273" w:firstLine="242"/>
        <w:jc w:val="left"/>
        <w:rPr>
          <w:sz w:val="28"/>
        </w:rPr>
      </w:pPr>
      <w:r>
        <w:rPr>
          <w:spacing w:val="-4"/>
          <w:sz w:val="28"/>
        </w:rPr>
        <w:t>尽可能向监护人解释手术必要性，关键时刻以挽救生命为第一位</w:t>
      </w:r>
      <w:r>
        <w:rPr>
          <w:sz w:val="28"/>
        </w:rPr>
        <w:t>答案：D</w:t>
      </w:r>
    </w:p>
    <w:p>
      <w:pPr>
        <w:pStyle w:val="3"/>
        <w:spacing w:line="456" w:lineRule="exact"/>
        <w:rPr>
          <w:rFonts w:hint="eastAsia" w:ascii="Microsoft JhengHei" w:eastAsia="Microsoft JhengHei"/>
        </w:rPr>
      </w:pPr>
      <w:r>
        <w:rPr>
          <w:rFonts w:hint="eastAsia" w:ascii="Microsoft JhengHei" w:eastAsia="Microsoft JhengHei"/>
        </w:rPr>
        <w:t>例题 2：</w:t>
      </w:r>
    </w:p>
    <w:p>
      <w:pPr>
        <w:pStyle w:val="5"/>
        <w:spacing w:before="113"/>
        <w:ind w:left="788"/>
      </w:pPr>
      <w:r>
        <w:t>产妇李某，39 岁，家住山区，因过去有习惯性流产史，最后一次妊娠</w:t>
      </w:r>
    </w:p>
    <w:p>
      <w:pPr>
        <w:spacing w:after="0"/>
        <w:sectPr>
          <w:pgSz w:w="11910" w:h="16840"/>
          <w:pgMar w:top="1480" w:right="980" w:bottom="1160" w:left="1360" w:header="0" w:footer="960" w:gutter="0"/>
        </w:sectPr>
      </w:pPr>
    </w:p>
    <w:p>
      <w:pPr>
        <w:pStyle w:val="5"/>
        <w:spacing w:before="34" w:line="314" w:lineRule="auto"/>
        <w:ind w:left="229" w:right="166"/>
      </w:pPr>
      <w:r>
        <w:rPr>
          <w:spacing w:val="-17"/>
        </w:rPr>
        <w:t xml:space="preserve">保胎至 </w:t>
      </w:r>
      <w:r>
        <w:t>31</w:t>
      </w:r>
      <w:r>
        <w:rPr>
          <w:spacing w:val="-16"/>
        </w:rPr>
        <w:t xml:space="preserve"> 周早产，新生儿体重 </w:t>
      </w:r>
      <w:r>
        <w:rPr>
          <w:spacing w:val="-3"/>
        </w:rPr>
        <w:t>1.850kg</w:t>
      </w:r>
      <w:r>
        <w:rPr>
          <w:spacing w:val="-9"/>
        </w:rPr>
        <w:t xml:space="preserve">，出生后呼吸暂停，最长一次达 </w:t>
      </w:r>
      <w:r>
        <w:t>20 分钟。B</w:t>
      </w:r>
      <w:r>
        <w:rPr>
          <w:spacing w:val="-9"/>
        </w:rPr>
        <w:t xml:space="preserve"> 超检查发现新生儿有颅内出血，后来又发生吸入性肺炎，硬皮肿。</w:t>
      </w:r>
      <w:r>
        <w:t>专家会诊认为，此婴即使抢救存活也会预后不良，影响智力。此时，医生</w:t>
      </w:r>
      <w:r>
        <w:rPr>
          <w:spacing w:val="-3"/>
        </w:rPr>
        <w:t>需向产妇及家属交代新生儿病情危重。</w:t>
      </w:r>
    </w:p>
    <w:p>
      <w:pPr>
        <w:pStyle w:val="5"/>
        <w:spacing w:line="358" w:lineRule="exact"/>
        <w:ind w:left="788"/>
      </w:pPr>
      <w:r>
        <w:t>在这种情形下，以下哪种表达方式更为合适？</w:t>
      </w:r>
    </w:p>
    <w:p>
      <w:pPr>
        <w:pStyle w:val="5"/>
        <w:spacing w:before="112" w:line="314" w:lineRule="auto"/>
        <w:ind w:left="1030" w:right="258"/>
      </w:pPr>
      <w:r>
        <w:t>A．孩子的检查结果很不乐观，病情危重，你们需要做好心理准备B．现在孩子颅内出血，即使抢救成功，将来很有可能影响智力，这</w:t>
      </w:r>
    </w:p>
    <w:p>
      <w:pPr>
        <w:pStyle w:val="5"/>
        <w:spacing w:before="1" w:line="314" w:lineRule="auto"/>
        <w:ind w:left="1450" w:right="258"/>
      </w:pPr>
      <w:r>
        <w:t>可能给你们带来很大负担，但是如果你们决定抢救，我们会尽全力</w:t>
      </w:r>
    </w:p>
    <w:p>
      <w:pPr>
        <w:pStyle w:val="5"/>
        <w:spacing w:line="314" w:lineRule="auto"/>
        <w:ind w:left="1030" w:right="258"/>
        <w:jc w:val="center"/>
      </w:pPr>
      <w:r>
        <w:t>C</w:t>
      </w:r>
      <w:r>
        <w:rPr>
          <w:spacing w:val="-4"/>
        </w:rPr>
        <w:t>．检查发现孩子颅内出血、继发吸入性肺炎和硬皮肿，根据目前的</w:t>
      </w:r>
      <w:r>
        <w:rPr>
          <w:spacing w:val="-3"/>
        </w:rPr>
        <w:t>情况判断，即便抢救存活，也很可能预后不良，请尽快做决定   D</w:t>
      </w:r>
      <w:r>
        <w:rPr>
          <w:spacing w:val="-4"/>
        </w:rPr>
        <w:t>．孩子现在病情严重，但是我们有丰富的处理此类问题的经验，请</w:t>
      </w:r>
    </w:p>
    <w:p>
      <w:pPr>
        <w:pStyle w:val="5"/>
        <w:spacing w:line="314" w:lineRule="auto"/>
        <w:ind w:left="788" w:right="3633" w:firstLine="662"/>
      </w:pPr>
      <w:r>
        <w:t>相信我们，我们一定会尽力抢救过来答案：B</w:t>
      </w:r>
    </w:p>
    <w:p>
      <w:pPr>
        <w:pStyle w:val="5"/>
        <w:spacing w:before="1"/>
        <w:rPr>
          <w:sz w:val="37"/>
        </w:rPr>
      </w:pPr>
    </w:p>
    <w:p>
      <w:pPr>
        <w:pStyle w:val="4"/>
        <w:numPr>
          <w:ilvl w:val="2"/>
          <w:numId w:val="14"/>
        </w:numPr>
        <w:tabs>
          <w:tab w:val="left" w:pos="1349"/>
          <w:tab w:val="left" w:pos="1350"/>
        </w:tabs>
        <w:spacing w:before="0" w:after="0" w:line="240" w:lineRule="auto"/>
        <w:ind w:left="1350" w:right="0" w:hanging="1121"/>
        <w:jc w:val="left"/>
        <w:rPr>
          <w:rFonts w:hint="eastAsia" w:ascii="黑体" w:eastAsia="黑体"/>
        </w:rPr>
      </w:pPr>
      <w:bookmarkStart w:id="44" w:name="_bookmark23"/>
      <w:bookmarkEnd w:id="44"/>
      <w:bookmarkStart w:id="45" w:name="_bookmark23"/>
      <w:bookmarkEnd w:id="45"/>
      <w:r>
        <w:rPr>
          <w:rFonts w:hint="eastAsia" w:ascii="黑体" w:eastAsia="黑体"/>
        </w:rPr>
        <w:t>《综合应用能力（E</w:t>
      </w:r>
      <w:r>
        <w:rPr>
          <w:rFonts w:hint="eastAsia" w:ascii="黑体" w:eastAsia="黑体"/>
          <w:spacing w:val="-41"/>
        </w:rPr>
        <w:t xml:space="preserve"> 类</w:t>
      </w:r>
      <w:r>
        <w:rPr>
          <w:rFonts w:hint="eastAsia" w:ascii="黑体" w:eastAsia="黑体"/>
          <w:spacing w:val="-159"/>
        </w:rPr>
        <w:t>）</w:t>
      </w:r>
      <w:r>
        <w:rPr>
          <w:rFonts w:hint="eastAsia" w:ascii="黑体" w:eastAsia="黑体"/>
        </w:rPr>
        <w:t>》</w:t>
      </w:r>
    </w:p>
    <w:p>
      <w:pPr>
        <w:pStyle w:val="5"/>
        <w:rPr>
          <w:rFonts w:ascii="黑体"/>
          <w:sz w:val="32"/>
        </w:rPr>
      </w:pPr>
    </w:p>
    <w:p>
      <w:pPr>
        <w:pStyle w:val="5"/>
        <w:rPr>
          <w:rFonts w:ascii="黑体"/>
          <w:sz w:val="37"/>
        </w:rPr>
      </w:pPr>
    </w:p>
    <w:p>
      <w:pPr>
        <w:pStyle w:val="13"/>
        <w:numPr>
          <w:ilvl w:val="3"/>
          <w:numId w:val="14"/>
        </w:numPr>
        <w:tabs>
          <w:tab w:val="left" w:pos="1681"/>
          <w:tab w:val="left" w:pos="1682"/>
        </w:tabs>
        <w:spacing w:before="0" w:after="0" w:line="240" w:lineRule="auto"/>
        <w:ind w:left="1681" w:right="0" w:hanging="1453"/>
        <w:jc w:val="left"/>
        <w:rPr>
          <w:b/>
          <w:sz w:val="32"/>
        </w:rPr>
      </w:pPr>
      <w:r>
        <w:rPr>
          <w:b/>
          <w:sz w:val="32"/>
        </w:rPr>
        <w:t>考试性质和目标</w:t>
      </w:r>
    </w:p>
    <w:p>
      <w:pPr>
        <w:pStyle w:val="5"/>
        <w:rPr>
          <w:b/>
          <w:sz w:val="32"/>
        </w:rPr>
      </w:pPr>
    </w:p>
    <w:p>
      <w:pPr>
        <w:pStyle w:val="5"/>
        <w:spacing w:before="12"/>
        <w:rPr>
          <w:b/>
          <w:sz w:val="24"/>
        </w:rPr>
      </w:pPr>
    </w:p>
    <w:p>
      <w:pPr>
        <w:spacing w:before="0" w:line="350" w:lineRule="auto"/>
        <w:ind w:left="229" w:right="263" w:firstLine="640"/>
        <w:jc w:val="both"/>
        <w:rPr>
          <w:sz w:val="32"/>
        </w:rPr>
      </w:pPr>
      <w:r>
        <w:rPr>
          <w:sz w:val="32"/>
        </w:rPr>
        <w:t>《综合应用能力（E</w:t>
      </w:r>
      <w:r>
        <w:rPr>
          <w:spacing w:val="-27"/>
          <w:sz w:val="32"/>
        </w:rPr>
        <w:t xml:space="preserve"> 类</w:t>
      </w:r>
      <w:r>
        <w:rPr>
          <w:spacing w:val="-159"/>
          <w:sz w:val="32"/>
        </w:rPr>
        <w:t>）</w:t>
      </w:r>
      <w:r>
        <w:rPr>
          <w:spacing w:val="-1"/>
          <w:sz w:val="32"/>
        </w:rPr>
        <w:t>》是针对医疗卫生机构专业技术岗位</w:t>
      </w:r>
      <w:r>
        <w:rPr>
          <w:spacing w:val="3"/>
          <w:w w:val="95"/>
          <w:sz w:val="32"/>
        </w:rPr>
        <w:t xml:space="preserve">公开招聘工作人员而设置的考试科目，旨在测查应试人员综合运 </w:t>
      </w:r>
      <w:r>
        <w:rPr>
          <w:spacing w:val="3"/>
          <w:sz w:val="32"/>
        </w:rPr>
        <w:t>用医疗卫生相关知识和技能，分析、解决问题的能力。</w:t>
      </w:r>
    </w:p>
    <w:p>
      <w:pPr>
        <w:pStyle w:val="5"/>
        <w:spacing w:before="5"/>
        <w:rPr>
          <w:sz w:val="32"/>
        </w:rPr>
      </w:pPr>
    </w:p>
    <w:p>
      <w:pPr>
        <w:pStyle w:val="13"/>
        <w:numPr>
          <w:ilvl w:val="3"/>
          <w:numId w:val="14"/>
        </w:numPr>
        <w:tabs>
          <w:tab w:val="left" w:pos="1681"/>
          <w:tab w:val="left" w:pos="1682"/>
        </w:tabs>
        <w:spacing w:before="0" w:after="0" w:line="240" w:lineRule="auto"/>
        <w:ind w:left="1681" w:right="0" w:hanging="1453"/>
        <w:jc w:val="left"/>
        <w:rPr>
          <w:b/>
          <w:sz w:val="32"/>
        </w:rPr>
      </w:pPr>
      <w:r>
        <w:rPr>
          <w:b/>
          <w:sz w:val="32"/>
        </w:rPr>
        <w:t>考试内容和测评要素</w:t>
      </w:r>
    </w:p>
    <w:p>
      <w:pPr>
        <w:pStyle w:val="5"/>
        <w:rPr>
          <w:b/>
          <w:sz w:val="32"/>
        </w:rPr>
      </w:pPr>
    </w:p>
    <w:p>
      <w:pPr>
        <w:pStyle w:val="5"/>
        <w:rPr>
          <w:b/>
          <w:sz w:val="25"/>
        </w:rPr>
      </w:pPr>
    </w:p>
    <w:p>
      <w:pPr>
        <w:spacing w:before="0" w:line="350" w:lineRule="auto"/>
        <w:ind w:left="229" w:right="262" w:firstLine="640"/>
        <w:jc w:val="both"/>
        <w:rPr>
          <w:sz w:val="32"/>
        </w:rPr>
      </w:pPr>
      <w:r>
        <w:drawing>
          <wp:anchor distT="0" distB="0" distL="0" distR="0" simplePos="0" relativeHeight="249992192" behindDoc="1" locked="0" layoutInCell="1" allowOverlap="1">
            <wp:simplePos x="0" y="0"/>
            <wp:positionH relativeFrom="page">
              <wp:posOffset>4278630</wp:posOffset>
            </wp:positionH>
            <wp:positionV relativeFrom="paragraph">
              <wp:posOffset>431165</wp:posOffset>
            </wp:positionV>
            <wp:extent cx="85725" cy="155575"/>
            <wp:effectExtent l="0" t="0" r="0" b="0"/>
            <wp:wrapNone/>
            <wp:docPr id="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2.png"/>
                    <pic:cNvPicPr>
                      <a:picLocks noChangeAspect="1"/>
                    </pic:cNvPicPr>
                  </pic:nvPicPr>
                  <pic:blipFill>
                    <a:blip r:embed="rId20" cstate="print"/>
                    <a:stretch>
                      <a:fillRect/>
                    </a:stretch>
                  </pic:blipFill>
                  <pic:spPr>
                    <a:xfrm>
                      <a:off x="0" y="0"/>
                      <a:ext cx="85725" cy="155575"/>
                    </a:xfrm>
                    <a:prstGeom prst="rect">
                      <a:avLst/>
                    </a:prstGeom>
                  </pic:spPr>
                </pic:pic>
              </a:graphicData>
            </a:graphic>
          </wp:anchor>
        </w:drawing>
      </w:r>
      <w:r>
        <w:rPr>
          <w:spacing w:val="15"/>
          <w:sz w:val="32"/>
        </w:rPr>
        <w:t>由医学基础知识和招聘岗位专业知识应用能力两个部分组</w:t>
      </w:r>
      <w:r>
        <w:rPr>
          <w:spacing w:val="-12"/>
          <w:sz w:val="32"/>
        </w:rPr>
        <w:t xml:space="preserve">成。其中，医学基础知识部分占比 </w:t>
      </w:r>
      <w:r>
        <w:rPr>
          <w:spacing w:val="-8"/>
          <w:sz w:val="32"/>
        </w:rPr>
        <w:t>60</w:t>
      </w:r>
      <w:r>
        <w:rPr>
          <w:spacing w:val="-20"/>
          <w:sz w:val="32"/>
        </w:rPr>
        <w:t>，所有应试人员必答；招聘</w:t>
      </w:r>
    </w:p>
    <w:p>
      <w:pPr>
        <w:spacing w:after="0" w:line="350" w:lineRule="auto"/>
        <w:jc w:val="both"/>
        <w:rPr>
          <w:sz w:val="32"/>
        </w:rPr>
        <w:sectPr>
          <w:pgSz w:w="11910" w:h="16840"/>
          <w:pgMar w:top="1460" w:right="980" w:bottom="1160" w:left="1360" w:header="0" w:footer="960" w:gutter="0"/>
        </w:sectPr>
      </w:pPr>
    </w:p>
    <w:p>
      <w:pPr>
        <w:spacing w:before="40" w:line="350" w:lineRule="auto"/>
        <w:ind w:left="229" w:right="262" w:firstLine="0"/>
        <w:jc w:val="both"/>
        <w:rPr>
          <w:sz w:val="32"/>
        </w:rPr>
      </w:pPr>
      <w:r>
        <w:drawing>
          <wp:anchor distT="0" distB="0" distL="0" distR="0" simplePos="0" relativeHeight="249993216" behindDoc="1" locked="0" layoutInCell="1" allowOverlap="1">
            <wp:simplePos x="0" y="0"/>
            <wp:positionH relativeFrom="page">
              <wp:posOffset>4115435</wp:posOffset>
            </wp:positionH>
            <wp:positionV relativeFrom="paragraph">
              <wp:posOffset>75565</wp:posOffset>
            </wp:positionV>
            <wp:extent cx="85725" cy="155575"/>
            <wp:effectExtent l="0" t="0" r="0" b="0"/>
            <wp:wrapNone/>
            <wp:docPr id="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2.png"/>
                    <pic:cNvPicPr>
                      <a:picLocks noChangeAspect="1"/>
                    </pic:cNvPicPr>
                  </pic:nvPicPr>
                  <pic:blipFill>
                    <a:blip r:embed="rId20" cstate="print"/>
                    <a:stretch>
                      <a:fillRect/>
                    </a:stretch>
                  </pic:blipFill>
                  <pic:spPr>
                    <a:xfrm>
                      <a:off x="0" y="0"/>
                      <a:ext cx="85725" cy="155575"/>
                    </a:xfrm>
                    <a:prstGeom prst="rect">
                      <a:avLst/>
                    </a:prstGeom>
                  </pic:spPr>
                </pic:pic>
              </a:graphicData>
            </a:graphic>
          </wp:anchor>
        </w:drawing>
      </w:r>
      <w:r>
        <w:rPr>
          <w:spacing w:val="-6"/>
          <w:sz w:val="32"/>
        </w:rPr>
        <w:t xml:space="preserve">岗位专业知识应用能力部分占比 </w:t>
      </w:r>
      <w:r>
        <w:rPr>
          <w:spacing w:val="-16"/>
          <w:sz w:val="32"/>
        </w:rPr>
        <w:t>40</w:t>
      </w:r>
      <w:r>
        <w:rPr>
          <w:spacing w:val="-23"/>
          <w:sz w:val="32"/>
        </w:rPr>
        <w:t>，具体分为中医临床、西医临</w:t>
      </w:r>
      <w:r>
        <w:rPr>
          <w:spacing w:val="3"/>
          <w:w w:val="95"/>
          <w:sz w:val="32"/>
        </w:rPr>
        <w:t xml:space="preserve">床、药剂、护理、医学技术、公共卫生管理六个类别，应试人员 </w:t>
      </w:r>
      <w:r>
        <w:rPr>
          <w:spacing w:val="3"/>
          <w:sz w:val="32"/>
        </w:rPr>
        <w:t>应根据报考岗位选做相应类别的试题。</w:t>
      </w:r>
    </w:p>
    <w:p>
      <w:pPr>
        <w:spacing w:before="0" w:line="422" w:lineRule="exact"/>
        <w:ind w:left="872" w:right="0" w:firstLine="0"/>
        <w:jc w:val="left"/>
        <w:rPr>
          <w:rFonts w:hint="eastAsia" w:ascii="微软雅黑" w:hAnsi="微软雅黑" w:eastAsia="微软雅黑"/>
          <w:b/>
          <w:sz w:val="32"/>
        </w:rPr>
      </w:pPr>
      <w:r>
        <w:rPr>
          <w:rFonts w:hint="eastAsia" w:ascii="微软雅黑" w:hAnsi="微软雅黑" w:eastAsia="微软雅黑"/>
          <w:b/>
          <w:sz w:val="32"/>
        </w:rPr>
        <w:t>⑴医学基础知识部分</w:t>
      </w:r>
    </w:p>
    <w:p>
      <w:pPr>
        <w:spacing w:before="108" w:line="348" w:lineRule="auto"/>
        <w:ind w:left="229" w:right="273" w:firstLine="640"/>
        <w:jc w:val="left"/>
        <w:rPr>
          <w:sz w:val="32"/>
        </w:rPr>
      </w:pPr>
      <w:r>
        <w:rPr>
          <w:spacing w:val="3"/>
          <w:w w:val="95"/>
          <w:sz w:val="32"/>
        </w:rPr>
        <w:t xml:space="preserve">主要测查应试人员对应知应会医学基础知识的掌握程度以及 </w:t>
      </w:r>
      <w:r>
        <w:rPr>
          <w:spacing w:val="3"/>
          <w:sz w:val="32"/>
        </w:rPr>
        <w:t>理解和应用能力。医学基础知识内容由四个部分组成：</w:t>
      </w:r>
    </w:p>
    <w:p>
      <w:pPr>
        <w:spacing w:before="2" w:line="348" w:lineRule="auto"/>
        <w:ind w:left="229" w:right="265" w:firstLine="640"/>
        <w:jc w:val="both"/>
        <w:rPr>
          <w:sz w:val="32"/>
        </w:rPr>
      </w:pPr>
      <w:r>
        <w:rPr>
          <w:spacing w:val="3"/>
          <w:w w:val="95"/>
          <w:sz w:val="32"/>
        </w:rPr>
        <w:t xml:space="preserve">①基础医学知识：主要包括细胞生物学、人体解剖学、组织 胚胎学、生理学、生物化学与分子生物学、微生物学与免疫学、 </w:t>
      </w:r>
      <w:r>
        <w:rPr>
          <w:spacing w:val="3"/>
          <w:sz w:val="32"/>
        </w:rPr>
        <w:t>医学遗传学、人体寄生虫学、药理学、病理学等。</w:t>
      </w:r>
    </w:p>
    <w:p>
      <w:pPr>
        <w:spacing w:before="0" w:line="348" w:lineRule="auto"/>
        <w:ind w:left="229" w:right="265" w:firstLine="640"/>
        <w:jc w:val="both"/>
        <w:rPr>
          <w:sz w:val="32"/>
        </w:rPr>
      </w:pPr>
      <w:r>
        <w:rPr>
          <w:spacing w:val="3"/>
          <w:w w:val="95"/>
          <w:sz w:val="32"/>
        </w:rPr>
        <w:t xml:space="preserve">②临床医学知识：主要包括诊断学、内科学、外科学、儿科 学、妇产科学、中医学、传染病学、皮肤病学、口腔及眼耳鼻喉 </w:t>
      </w:r>
      <w:r>
        <w:rPr>
          <w:spacing w:val="3"/>
          <w:sz w:val="32"/>
        </w:rPr>
        <w:t>科学、医学影像学等。</w:t>
      </w:r>
    </w:p>
    <w:p>
      <w:pPr>
        <w:spacing w:before="2" w:line="348" w:lineRule="auto"/>
        <w:ind w:left="229" w:right="265" w:firstLine="640"/>
        <w:jc w:val="both"/>
        <w:rPr>
          <w:sz w:val="32"/>
        </w:rPr>
      </w:pPr>
      <w:r>
        <w:rPr>
          <w:spacing w:val="3"/>
          <w:w w:val="95"/>
          <w:sz w:val="32"/>
        </w:rPr>
        <w:t xml:space="preserve">③公共卫生知识：主要包括预防医学、流行病学、营养与食 品卫生学、卫生监督学、职业卫生与职业医学、卫生微生物学、 </w:t>
      </w:r>
      <w:r>
        <w:rPr>
          <w:spacing w:val="3"/>
          <w:sz w:val="32"/>
        </w:rPr>
        <w:t>社会医学等。</w:t>
      </w:r>
    </w:p>
    <w:p>
      <w:pPr>
        <w:spacing w:before="2" w:line="348" w:lineRule="auto"/>
        <w:ind w:left="229" w:right="272" w:firstLine="640"/>
        <w:jc w:val="left"/>
        <w:rPr>
          <w:sz w:val="32"/>
        </w:rPr>
      </w:pPr>
      <w:r>
        <w:rPr>
          <w:spacing w:val="3"/>
          <w:w w:val="95"/>
          <w:sz w:val="32"/>
        </w:rPr>
        <w:t xml:space="preserve">④医学相关知识：主要包括医学心理学、医学伦理学、卫生 </w:t>
      </w:r>
      <w:r>
        <w:rPr>
          <w:spacing w:val="3"/>
          <w:sz w:val="32"/>
        </w:rPr>
        <w:t>政策及法律法规等。</w:t>
      </w:r>
    </w:p>
    <w:p>
      <w:pPr>
        <w:spacing w:before="0" w:line="489" w:lineRule="exact"/>
        <w:ind w:left="872" w:right="0" w:firstLine="0"/>
        <w:jc w:val="left"/>
        <w:rPr>
          <w:rFonts w:hint="eastAsia" w:ascii="微软雅黑" w:hAnsi="微软雅黑" w:eastAsia="微软雅黑"/>
          <w:b/>
          <w:sz w:val="32"/>
        </w:rPr>
      </w:pPr>
      <w:r>
        <w:rPr>
          <w:rFonts w:hint="eastAsia" w:ascii="微软雅黑" w:hAnsi="微软雅黑" w:eastAsia="微软雅黑"/>
          <w:b/>
          <w:sz w:val="32"/>
        </w:rPr>
        <w:t>⑵招聘岗位专业知识应用能力部分</w:t>
      </w:r>
    </w:p>
    <w:p>
      <w:pPr>
        <w:spacing w:before="108" w:line="348" w:lineRule="auto"/>
        <w:ind w:left="229" w:right="265" w:firstLine="640"/>
        <w:jc w:val="both"/>
        <w:rPr>
          <w:sz w:val="32"/>
        </w:rPr>
      </w:pPr>
      <w:r>
        <w:rPr>
          <w:spacing w:val="3"/>
          <w:w w:val="95"/>
          <w:sz w:val="32"/>
        </w:rPr>
        <w:t xml:space="preserve">主要测查应试人员运用岗位专业知识进行分析、判断和解决 实际问题的能力，以及实际操作技能、沟通技能、临床思维技能 </w:t>
      </w:r>
      <w:r>
        <w:rPr>
          <w:spacing w:val="3"/>
          <w:sz w:val="32"/>
        </w:rPr>
        <w:t>和应具备的个人素养。</w:t>
      </w:r>
    </w:p>
    <w:p>
      <w:pPr>
        <w:spacing w:before="0" w:line="348" w:lineRule="auto"/>
        <w:ind w:left="229" w:right="273" w:firstLine="640"/>
        <w:jc w:val="left"/>
        <w:rPr>
          <w:sz w:val="32"/>
        </w:rPr>
      </w:pPr>
      <w:r>
        <w:rPr>
          <w:spacing w:val="3"/>
          <w:w w:val="95"/>
          <w:sz w:val="32"/>
        </w:rPr>
        <w:t xml:space="preserve">①中医临床岗位：主要测查从事中医临床岗位的基本专业理 </w:t>
      </w:r>
      <w:r>
        <w:rPr>
          <w:spacing w:val="3"/>
          <w:sz w:val="32"/>
        </w:rPr>
        <w:t>论和应用能力。</w:t>
      </w:r>
    </w:p>
    <w:p>
      <w:pPr>
        <w:spacing w:after="0" w:line="348" w:lineRule="auto"/>
        <w:jc w:val="left"/>
        <w:rPr>
          <w:sz w:val="32"/>
        </w:rPr>
        <w:sectPr>
          <w:pgSz w:w="11910" w:h="16840"/>
          <w:pgMar w:top="1520" w:right="980" w:bottom="1160" w:left="1360" w:header="0" w:footer="960" w:gutter="0"/>
        </w:sectPr>
      </w:pPr>
    </w:p>
    <w:p>
      <w:pPr>
        <w:spacing w:before="30" w:line="348" w:lineRule="auto"/>
        <w:ind w:left="229" w:right="273" w:firstLine="640"/>
        <w:jc w:val="left"/>
        <w:rPr>
          <w:sz w:val="32"/>
        </w:rPr>
      </w:pPr>
      <w:r>
        <w:rPr>
          <w:spacing w:val="3"/>
          <w:w w:val="95"/>
          <w:sz w:val="32"/>
        </w:rPr>
        <w:t xml:space="preserve">②西医临床岗位：主要测查从事西医临床岗位的基本专业理 </w:t>
      </w:r>
      <w:r>
        <w:rPr>
          <w:spacing w:val="3"/>
          <w:sz w:val="32"/>
        </w:rPr>
        <w:t>论和应用能力。</w:t>
      </w:r>
    </w:p>
    <w:p>
      <w:pPr>
        <w:spacing w:before="2" w:line="348" w:lineRule="auto"/>
        <w:ind w:left="229" w:right="273" w:firstLine="640"/>
        <w:jc w:val="left"/>
        <w:rPr>
          <w:sz w:val="32"/>
        </w:rPr>
      </w:pPr>
      <w:r>
        <w:rPr>
          <w:spacing w:val="3"/>
          <w:w w:val="95"/>
          <w:sz w:val="32"/>
        </w:rPr>
        <w:t xml:space="preserve">③药剂岗位：主要测查从事药剂岗位的基本专业理论和应用 </w:t>
      </w:r>
      <w:r>
        <w:rPr>
          <w:spacing w:val="3"/>
          <w:sz w:val="32"/>
        </w:rPr>
        <w:t>能力。</w:t>
      </w:r>
    </w:p>
    <w:p>
      <w:pPr>
        <w:spacing w:before="0" w:line="348" w:lineRule="auto"/>
        <w:ind w:left="229" w:right="273" w:firstLine="640"/>
        <w:jc w:val="left"/>
        <w:rPr>
          <w:sz w:val="32"/>
        </w:rPr>
      </w:pPr>
      <w:r>
        <w:rPr>
          <w:spacing w:val="3"/>
          <w:w w:val="95"/>
          <w:sz w:val="32"/>
        </w:rPr>
        <w:t xml:space="preserve">④护理岗位：主要测查从事临床护理岗位的基本专业理论和 </w:t>
      </w:r>
      <w:r>
        <w:rPr>
          <w:spacing w:val="3"/>
          <w:sz w:val="32"/>
        </w:rPr>
        <w:t>应用能力。</w:t>
      </w:r>
    </w:p>
    <w:p>
      <w:pPr>
        <w:spacing w:before="1" w:line="348" w:lineRule="auto"/>
        <w:ind w:left="229" w:right="273" w:firstLine="640"/>
        <w:jc w:val="left"/>
        <w:rPr>
          <w:sz w:val="32"/>
        </w:rPr>
      </w:pPr>
      <w:r>
        <w:rPr>
          <w:spacing w:val="3"/>
          <w:w w:val="95"/>
          <w:sz w:val="32"/>
        </w:rPr>
        <w:t xml:space="preserve">⑤医学技术岗位：主要测查从事医学技术岗位的基本专业理 </w:t>
      </w:r>
      <w:r>
        <w:rPr>
          <w:spacing w:val="3"/>
          <w:sz w:val="32"/>
        </w:rPr>
        <w:t>论和应用能力。</w:t>
      </w:r>
    </w:p>
    <w:p>
      <w:pPr>
        <w:spacing w:before="1" w:line="348" w:lineRule="auto"/>
        <w:ind w:left="229" w:right="273" w:firstLine="640"/>
        <w:jc w:val="left"/>
        <w:rPr>
          <w:sz w:val="32"/>
        </w:rPr>
      </w:pPr>
      <w:r>
        <w:rPr>
          <w:spacing w:val="3"/>
          <w:w w:val="95"/>
          <w:sz w:val="32"/>
        </w:rPr>
        <w:t xml:space="preserve">⑥公共卫生管理岗位：主要测查公共卫生管理方面的基本专 </w:t>
      </w:r>
      <w:r>
        <w:rPr>
          <w:spacing w:val="3"/>
          <w:sz w:val="32"/>
        </w:rPr>
        <w:t>业理论和应用能力。</w:t>
      </w:r>
    </w:p>
    <w:p>
      <w:pPr>
        <w:spacing w:before="0" w:line="489" w:lineRule="exact"/>
        <w:ind w:left="872" w:right="0" w:firstLine="0"/>
        <w:jc w:val="left"/>
        <w:rPr>
          <w:rFonts w:hint="eastAsia" w:ascii="微软雅黑" w:eastAsia="微软雅黑"/>
          <w:b/>
          <w:sz w:val="32"/>
        </w:rPr>
      </w:pPr>
      <w:r>
        <w:rPr>
          <w:rFonts w:hint="eastAsia" w:ascii="微软雅黑" w:eastAsia="微软雅黑"/>
          <w:b/>
          <w:sz w:val="32"/>
        </w:rPr>
        <w:t>（3）试卷结构</w:t>
      </w:r>
    </w:p>
    <w:p>
      <w:pPr>
        <w:spacing w:before="108" w:line="348" w:lineRule="auto"/>
        <w:ind w:left="229" w:right="273" w:firstLine="640"/>
        <w:jc w:val="left"/>
        <w:rPr>
          <w:sz w:val="32"/>
        </w:rPr>
      </w:pPr>
      <w:r>
        <w:rPr>
          <w:spacing w:val="3"/>
          <w:w w:val="95"/>
          <w:sz w:val="32"/>
        </w:rPr>
        <w:t xml:space="preserve">试卷由客观题和主观题构成，主要题型包括选择题、案例分 </w:t>
      </w:r>
      <w:r>
        <w:rPr>
          <w:spacing w:val="3"/>
          <w:sz w:val="32"/>
        </w:rPr>
        <w:t>析题及实务题等。</w:t>
      </w:r>
    </w:p>
    <w:p>
      <w:pPr>
        <w:spacing w:after="0" w:line="348" w:lineRule="auto"/>
        <w:jc w:val="left"/>
        <w:rPr>
          <w:sz w:val="32"/>
        </w:rPr>
        <w:sectPr>
          <w:pgSz w:w="11910" w:h="16840"/>
          <w:pgMar w:top="1460" w:right="980" w:bottom="1160" w:left="1360" w:header="0" w:footer="960" w:gutter="0"/>
        </w:sectPr>
      </w:pPr>
    </w:p>
    <w:p>
      <w:pPr>
        <w:pStyle w:val="5"/>
        <w:spacing w:line="20" w:lineRule="exact"/>
        <w:ind w:left="403"/>
        <w:rPr>
          <w:sz w:val="2"/>
        </w:rPr>
      </w:pPr>
      <w:r>
        <w:rPr>
          <w:sz w:val="2"/>
        </w:rPr>
        <mc:AlternateContent>
          <mc:Choice Requires="wpg">
            <w:drawing>
              <wp:inline distT="0" distB="0" distL="114300" distR="114300">
                <wp:extent cx="5312410" cy="9525"/>
                <wp:effectExtent l="0" t="0" r="0" b="0"/>
                <wp:docPr id="37" name="组合 119"/>
                <wp:cNvGraphicFramePr/>
                <a:graphic xmlns:a="http://schemas.openxmlformats.org/drawingml/2006/main">
                  <a:graphicData uri="http://schemas.microsoft.com/office/word/2010/wordprocessingGroup">
                    <wpg:wgp>
                      <wpg:cNvGrpSpPr/>
                      <wpg:grpSpPr>
                        <a:xfrm>
                          <a:off x="0" y="0"/>
                          <a:ext cx="5312410" cy="9525"/>
                          <a:chOff x="0" y="0"/>
                          <a:chExt cx="8366" cy="15"/>
                        </a:xfrm>
                      </wpg:grpSpPr>
                      <wps:wsp>
                        <wps:cNvPr id="36" name="直线 120"/>
                        <wps:cNvSpPr/>
                        <wps:spPr>
                          <a:xfrm>
                            <a:off x="0" y="7"/>
                            <a:ext cx="8365" cy="0"/>
                          </a:xfrm>
                          <a:prstGeom prst="line">
                            <a:avLst/>
                          </a:prstGeom>
                          <a:ln w="9144" cap="flat" cmpd="sng">
                            <a:solidFill>
                              <a:srgbClr val="000000"/>
                            </a:solidFill>
                            <a:prstDash val="solid"/>
                            <a:headEnd type="none" w="med" len="med"/>
                            <a:tailEnd type="none" w="med" len="med"/>
                          </a:ln>
                        </wps:spPr>
                        <wps:bodyPr upright="1"/>
                      </wps:wsp>
                    </wpg:wgp>
                  </a:graphicData>
                </a:graphic>
              </wp:inline>
            </w:drawing>
          </mc:Choice>
          <mc:Fallback>
            <w:pict>
              <v:group id="组合 119" o:spid="_x0000_s1026" o:spt="203" style="height:0.75pt;width:418.3pt;" coordsize="8366,15" o:gfxdata="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POvbktQAAAADAQAADwAAAAAAAAABACAAAAAiAAAAZHJzL2Rvd25yZXYu&#10;eG1sUEsBAhQAFAAAAAgAh07iQGp7DUE4AgAAtgQAAA4AAAAAAAAAAQAgAAAAIwEAAGRycy9lMm9E&#10;b2MueG1sUEsFBgAAAAAGAAYAWQEAAM0FAAAAAA==&#10;">
                <o:lock v:ext="edit" aspectratio="f"/>
                <v:line id="直线 120" o:spid="_x0000_s1026" o:spt="20" style="position:absolute;left:0;top:7;height:0;width:8365;" filled="f" stroked="t" coordsize="21600,21600" o:gfxdata="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zx2AvQAA&#10;ANs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w10:wrap type="none"/>
                <w10:anchorlock/>
              </v:group>
            </w:pict>
          </mc:Fallback>
        </mc:AlternateContent>
      </w:r>
    </w:p>
    <w:p>
      <w:pPr>
        <w:pStyle w:val="5"/>
        <w:rPr>
          <w:sz w:val="20"/>
        </w:rPr>
      </w:pPr>
    </w:p>
    <w:p>
      <w:pPr>
        <w:pStyle w:val="5"/>
        <w:spacing w:before="5"/>
      </w:pPr>
      <w:r>
        <mc:AlternateContent>
          <mc:Choice Requires="wps">
            <w:drawing>
              <wp:anchor distT="0" distB="0" distL="0" distR="0" simplePos="0" relativeHeight="251692032" behindDoc="1" locked="0" layoutInCell="1" allowOverlap="1">
                <wp:simplePos x="0" y="0"/>
                <wp:positionH relativeFrom="page">
                  <wp:posOffset>1124585</wp:posOffset>
                </wp:positionH>
                <wp:positionV relativeFrom="paragraph">
                  <wp:posOffset>260985</wp:posOffset>
                </wp:positionV>
                <wp:extent cx="5311775" cy="0"/>
                <wp:effectExtent l="0" t="0" r="0" b="0"/>
                <wp:wrapTopAndBottom/>
                <wp:docPr id="123" name="直线 121"/>
                <wp:cNvGraphicFramePr/>
                <a:graphic xmlns:a="http://schemas.openxmlformats.org/drawingml/2006/main">
                  <a:graphicData uri="http://schemas.microsoft.com/office/word/2010/wordprocessingShape">
                    <wps:wsp>
                      <wps:cNvSpPr/>
                      <wps:spPr>
                        <a:xfrm>
                          <a:off x="0" y="0"/>
                          <a:ext cx="5311775" cy="0"/>
                        </a:xfrm>
                        <a:prstGeom prst="line">
                          <a:avLst/>
                        </a:prstGeom>
                        <a:ln w="9144" cap="flat" cmpd="sng">
                          <a:solidFill>
                            <a:srgbClr val="000000"/>
                          </a:solidFill>
                          <a:prstDash val="solid"/>
                          <a:headEnd type="none" w="med" len="med"/>
                          <a:tailEnd type="none" w="med" len="med"/>
                        </a:ln>
                      </wps:spPr>
                      <wps:bodyPr upright="1"/>
                    </wps:wsp>
                  </a:graphicData>
                </a:graphic>
              </wp:anchor>
            </w:drawing>
          </mc:Choice>
          <mc:Fallback>
            <w:pict>
              <v:line id="直线 121" o:spid="_x0000_s1026" o:spt="20" style="position:absolute;left:0pt;margin-left:88.55pt;margin-top:20.55pt;height:0pt;width:418.25pt;mso-position-horizontal-relative:page;mso-wrap-distance-bottom:0pt;mso-wrap-distance-top:0pt;z-index:-251624448;mso-width-relative:page;mso-height-relative:page;" filled="f" stroked="t" coordsize="21600,21600" o:gfxdata="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Q8P2dtYAAAAKAQAADwAAAAAAAAABACAAAAAiAAAA&#10;ZHJzL2Rvd25yZXYueG1sUEsBAhQAFAAAAAgAh07iQJsYjHbQAQAAkQMAAA4AAAAAAAAAAQAgAAAA&#10;JQEAAGRycy9lMm9Eb2MueG1sUEsFBgAAAAAGAAYAWQEAAGcFAAAAAA==&#10;">
                <v:fill on="f" focussize="0,0"/>
                <v:stroke weight="0.72pt" color="#000000" joinstyle="round"/>
                <v:imagedata o:title=""/>
                <o:lock v:ext="edit" aspectratio="f"/>
                <w10:wrap type="topAndBottom"/>
              </v:line>
            </w:pict>
          </mc:Fallback>
        </mc:AlternateContent>
      </w:r>
    </w:p>
    <w:sectPr>
      <w:footerReference r:id="rId7" w:type="even"/>
      <w:pgSz w:w="11910" w:h="16840"/>
      <w:pgMar w:top="1420" w:right="980" w:bottom="1080" w:left="1360" w:header="0" w:footer="88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PMingLiU">
    <w:panose1 w:val="02020500000000000000"/>
    <w:charset w:val="88"/>
    <w:family w:val="roman"/>
    <w:pitch w:val="default"/>
    <w:sig w:usb0="A00002FF" w:usb1="28CFFCFA" w:usb2="00000016" w:usb3="00000000" w:csb0="00100001" w:csb1="00000000"/>
  </w:font>
  <w:font w:name="Microsoft JhengHei">
    <w:panose1 w:val="020B0604030504040204"/>
    <w:charset w:val="88"/>
    <w:family w:val="swiss"/>
    <w:pitch w:val="default"/>
    <w:sig w:usb0="00000087" w:usb1="28AF4000" w:usb2="00000016" w:usb3="00000000" w:csb0="00100009"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mc:AlternateContent>
        <mc:Choice Requires="wps">
          <w:drawing>
            <wp:anchor distT="0" distB="0" distL="114300" distR="114300" simplePos="0" relativeHeight="249962496" behindDoc="1" locked="0" layoutInCell="1" allowOverlap="1">
              <wp:simplePos x="0" y="0"/>
              <wp:positionH relativeFrom="page">
                <wp:posOffset>5770245</wp:posOffset>
              </wp:positionH>
              <wp:positionV relativeFrom="page">
                <wp:posOffset>9942830</wp:posOffset>
              </wp:positionV>
              <wp:extent cx="470535" cy="222885"/>
              <wp:effectExtent l="0" t="0" r="0" b="0"/>
              <wp:wrapNone/>
              <wp:docPr id="125" name="文本框 2"/>
              <wp:cNvGraphicFramePr/>
              <a:graphic xmlns:a="http://schemas.openxmlformats.org/drawingml/2006/main">
                <a:graphicData uri="http://schemas.microsoft.com/office/word/2010/wordprocessingShape">
                  <wps:wsp>
                    <wps:cNvSpPr txBox="1"/>
                    <wps:spPr>
                      <a:xfrm>
                        <a:off x="0" y="0"/>
                        <a:ext cx="470535" cy="222885"/>
                      </a:xfrm>
                      <a:prstGeom prst="rect">
                        <a:avLst/>
                      </a:prstGeom>
                      <a:noFill/>
                      <a:ln>
                        <a:noFill/>
                      </a:ln>
                    </wps:spPr>
                    <wps:txbx>
                      <w:txbxContent>
                        <w:p>
                          <w:pPr>
                            <w:pStyle w:val="5"/>
                            <w:spacing w:line="349" w:lineRule="exact"/>
                            <w:ind w:left="20"/>
                          </w:pPr>
                          <w:r>
                            <w:t>－</w:t>
                          </w:r>
                          <w:r>
                            <w:fldChar w:fldCharType="begin"/>
                          </w:r>
                          <w:r>
                            <w:rPr>
                              <w:rFonts w:ascii="Times New Roman" w:eastAsia="Times New Roman"/>
                            </w:rPr>
                            <w:instrText xml:space="preserve"> PAGE </w:instrText>
                          </w:r>
                          <w:r>
                            <w:fldChar w:fldCharType="separate"/>
                          </w:r>
                          <w:r>
                            <w:t>3</w:t>
                          </w:r>
                          <w:r>
                            <w:fldChar w:fldCharType="end"/>
                          </w:r>
                          <w:r>
                            <w:t>－</w:t>
                          </w:r>
                        </w:p>
                      </w:txbxContent>
                    </wps:txbx>
                    <wps:bodyPr lIns="0" tIns="0" rIns="0" bIns="0" upright="1"/>
                  </wps:wsp>
                </a:graphicData>
              </a:graphic>
            </wp:anchor>
          </w:drawing>
        </mc:Choice>
        <mc:Fallback>
          <w:pict>
            <v:shape id="文本框 2" o:spid="_x0000_s1026" o:spt="202" type="#_x0000_t202" style="position:absolute;left:0pt;margin-left:454.35pt;margin-top:782.9pt;height:17.55pt;width:37.05pt;mso-position-horizontal-relative:page;mso-position-vertical-relative:page;z-index:-253353984;mso-width-relative:page;mso-height-relative:page;" filled="f" stroked="f" coordsize="21600,21600" o:gfxdata="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7bNKj9oAAAANAQAADwAAAAAA&#10;AAABACAAAAAiAAAAZHJzL2Rvd25yZXYueG1sUEsBAhQAFAAAAAgAh07iQO7F2FafAQAAJQMAAA4A&#10;AAAAAAAAAQAgAAAAKQEAAGRycy9lMm9Eb2MueG1sUEsFBgAAAAAGAAYAWQEAADoFAAAAAA==&#10;">
              <v:fill on="f" focussize="0,0"/>
              <v:stroke on="f"/>
              <v:imagedata o:title=""/>
              <o:lock v:ext="edit" aspectratio="f"/>
              <v:textbox inset="0mm,0mm,0mm,0mm">
                <w:txbxContent>
                  <w:p>
                    <w:pPr>
                      <w:pStyle w:val="5"/>
                      <w:spacing w:line="349" w:lineRule="exact"/>
                      <w:ind w:left="20"/>
                    </w:pPr>
                    <w:r>
                      <w:t>－</w:t>
                    </w:r>
                    <w:r>
                      <w:fldChar w:fldCharType="begin"/>
                    </w:r>
                    <w:r>
                      <w:rPr>
                        <w:rFonts w:ascii="Times New Roman" w:eastAsia="Times New Roman"/>
                      </w:rPr>
                      <w:instrText xml:space="preserve"> PAGE </w:instrText>
                    </w:r>
                    <w:r>
                      <w:fldChar w:fldCharType="separate"/>
                    </w:r>
                    <w:r>
                      <w:t>3</w:t>
                    </w:r>
                    <w:r>
                      <w:fldChar w:fldCharType="end"/>
                    </w:r>
                    <w: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mc:AlternateContent>
        <mc:Choice Requires="wps">
          <w:drawing>
            <wp:anchor distT="0" distB="0" distL="114300" distR="114300" simplePos="0" relativeHeight="249961472" behindDoc="1" locked="0" layoutInCell="1" allowOverlap="1">
              <wp:simplePos x="0" y="0"/>
              <wp:positionH relativeFrom="page">
                <wp:posOffset>1174750</wp:posOffset>
              </wp:positionH>
              <wp:positionV relativeFrom="page">
                <wp:posOffset>9942830</wp:posOffset>
              </wp:positionV>
              <wp:extent cx="470535" cy="222885"/>
              <wp:effectExtent l="0" t="0" r="0" b="0"/>
              <wp:wrapNone/>
              <wp:docPr id="124" name="文本框 1"/>
              <wp:cNvGraphicFramePr/>
              <a:graphic xmlns:a="http://schemas.openxmlformats.org/drawingml/2006/main">
                <a:graphicData uri="http://schemas.microsoft.com/office/word/2010/wordprocessingShape">
                  <wps:wsp>
                    <wps:cNvSpPr txBox="1"/>
                    <wps:spPr>
                      <a:xfrm>
                        <a:off x="0" y="0"/>
                        <a:ext cx="470535" cy="222885"/>
                      </a:xfrm>
                      <a:prstGeom prst="rect">
                        <a:avLst/>
                      </a:prstGeom>
                      <a:noFill/>
                      <a:ln>
                        <a:noFill/>
                      </a:ln>
                    </wps:spPr>
                    <wps:txbx>
                      <w:txbxContent>
                        <w:p>
                          <w:pPr>
                            <w:pStyle w:val="5"/>
                            <w:spacing w:line="349" w:lineRule="exact"/>
                            <w:ind w:left="20"/>
                          </w:pPr>
                          <w:r>
                            <w:t>－</w:t>
                          </w:r>
                          <w:r>
                            <w:fldChar w:fldCharType="begin"/>
                          </w:r>
                          <w:r>
                            <w:rPr>
                              <w:rFonts w:ascii="Times New Roman" w:eastAsia="Times New Roman"/>
                            </w:rPr>
                            <w:instrText xml:space="preserve"> PAGE </w:instrText>
                          </w:r>
                          <w:r>
                            <w:fldChar w:fldCharType="separate"/>
                          </w:r>
                          <w:r>
                            <w:t>2</w:t>
                          </w:r>
                          <w:r>
                            <w:fldChar w:fldCharType="end"/>
                          </w:r>
                          <w:r>
                            <w:t>－</w:t>
                          </w:r>
                        </w:p>
                      </w:txbxContent>
                    </wps:txbx>
                    <wps:bodyPr lIns="0" tIns="0" rIns="0" bIns="0" upright="1"/>
                  </wps:wsp>
                </a:graphicData>
              </a:graphic>
            </wp:anchor>
          </w:drawing>
        </mc:Choice>
        <mc:Fallback>
          <w:pict>
            <v:shape id="文本框 1" o:spid="_x0000_s1026" o:spt="202" type="#_x0000_t202" style="position:absolute;left:0pt;margin-left:92.5pt;margin-top:782.9pt;height:17.55pt;width:37.05pt;mso-position-horizontal-relative:page;mso-position-vertical-relative:page;z-index:-253355008;mso-width-relative:page;mso-height-relative:page;" filled="f" stroked="f" coordsize="21600,21600" o:gfxdata="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MGOv4XaAAAADQEAAA8AAAAA&#10;AAAAAQAgAAAAIgAAAGRycy9kb3ducmV2LnhtbFBLAQIUABQAAAAIAIdO4kDHWaVQoAEAACUDAAAO&#10;AAAAAAAAAAEAIAAAACkBAABkcnMvZTJvRG9jLnhtbFBLBQYAAAAABgAGAFkBAAA7BQAAAAA=&#10;">
              <v:fill on="f" focussize="0,0"/>
              <v:stroke on="f"/>
              <v:imagedata o:title=""/>
              <o:lock v:ext="edit" aspectratio="f"/>
              <v:textbox inset="0mm,0mm,0mm,0mm">
                <w:txbxContent>
                  <w:p>
                    <w:pPr>
                      <w:pStyle w:val="5"/>
                      <w:spacing w:line="349" w:lineRule="exact"/>
                      <w:ind w:left="20"/>
                    </w:pPr>
                    <w:r>
                      <w:t>－</w:t>
                    </w:r>
                    <w:r>
                      <w:fldChar w:fldCharType="begin"/>
                    </w:r>
                    <w:r>
                      <w:rPr>
                        <w:rFonts w:ascii="Times New Roman" w:eastAsia="Times New Roman"/>
                      </w:rPr>
                      <w:instrText xml:space="preserve"> PAGE </w:instrText>
                    </w:r>
                    <w:r>
                      <w:fldChar w:fldCharType="separate"/>
                    </w:r>
                    <w:r>
                      <w:t>2</w:t>
                    </w:r>
                    <w:r>
                      <w:fldChar w:fldCharType="end"/>
                    </w:r>
                    <w: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mc:AlternateContent>
        <mc:Choice Requires="wps">
          <w:drawing>
            <wp:anchor distT="0" distB="0" distL="114300" distR="114300" simplePos="0" relativeHeight="249964544" behindDoc="1" locked="0" layoutInCell="1" allowOverlap="1">
              <wp:simplePos x="0" y="0"/>
              <wp:positionH relativeFrom="page">
                <wp:posOffset>5919470</wp:posOffset>
              </wp:positionH>
              <wp:positionV relativeFrom="page">
                <wp:posOffset>9942830</wp:posOffset>
              </wp:positionV>
              <wp:extent cx="470535" cy="222885"/>
              <wp:effectExtent l="0" t="0" r="0" b="0"/>
              <wp:wrapNone/>
              <wp:docPr id="127" name="文本框 4"/>
              <wp:cNvGraphicFramePr/>
              <a:graphic xmlns:a="http://schemas.openxmlformats.org/drawingml/2006/main">
                <a:graphicData uri="http://schemas.microsoft.com/office/word/2010/wordprocessingShape">
                  <wps:wsp>
                    <wps:cNvSpPr txBox="1"/>
                    <wps:spPr>
                      <a:xfrm>
                        <a:off x="0" y="0"/>
                        <a:ext cx="470535" cy="222885"/>
                      </a:xfrm>
                      <a:prstGeom prst="rect">
                        <a:avLst/>
                      </a:prstGeom>
                      <a:noFill/>
                      <a:ln>
                        <a:noFill/>
                      </a:ln>
                    </wps:spPr>
                    <wps:txbx>
                      <w:txbxContent>
                        <w:p>
                          <w:pPr>
                            <w:pStyle w:val="5"/>
                            <w:spacing w:line="349" w:lineRule="exact"/>
                            <w:ind w:left="20"/>
                          </w:pPr>
                          <w:r>
                            <w:t>－</w:t>
                          </w:r>
                          <w:r>
                            <w:fldChar w:fldCharType="begin"/>
                          </w:r>
                          <w:r>
                            <w:rPr>
                              <w:rFonts w:ascii="Times New Roman" w:eastAsia="Times New Roman"/>
                            </w:rPr>
                            <w:instrText xml:space="preserve"> PAGE </w:instrText>
                          </w:r>
                          <w:r>
                            <w:fldChar w:fldCharType="separate"/>
                          </w:r>
                          <w:r>
                            <w:t>7</w:t>
                          </w:r>
                          <w:r>
                            <w:fldChar w:fldCharType="end"/>
                          </w:r>
                          <w:r>
                            <w:t>－</w:t>
                          </w:r>
                        </w:p>
                      </w:txbxContent>
                    </wps:txbx>
                    <wps:bodyPr lIns="0" tIns="0" rIns="0" bIns="0" upright="1"/>
                  </wps:wsp>
                </a:graphicData>
              </a:graphic>
            </wp:anchor>
          </w:drawing>
        </mc:Choice>
        <mc:Fallback>
          <w:pict>
            <v:shape id="文本框 4" o:spid="_x0000_s1026" o:spt="202" type="#_x0000_t202" style="position:absolute;left:0pt;margin-left:466.1pt;margin-top:782.9pt;height:17.55pt;width:37.05pt;mso-position-horizontal-relative:page;mso-position-vertical-relative:page;z-index:-253351936;mso-width-relative:page;mso-height-relative:page;" filled="f" stroked="f" coordsize="21600,21600" o:gfxdata="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AEHtlPaAAAADgEAAA8AAAAA&#10;AAAAAQAgAAAAIgAAAGRycy9kb3ducmV2LnhtbFBLAQIUABQAAAAIAIdO4kC8/SNaoAEAACUDAAAO&#10;AAAAAAAAAAEAIAAAACkBAABkcnMvZTJvRG9jLnhtbFBLBQYAAAAABgAGAFkBAAA7BQAAAAA=&#10;">
              <v:fill on="f" focussize="0,0"/>
              <v:stroke on="f"/>
              <v:imagedata o:title=""/>
              <o:lock v:ext="edit" aspectratio="f"/>
              <v:textbox inset="0mm,0mm,0mm,0mm">
                <w:txbxContent>
                  <w:p>
                    <w:pPr>
                      <w:pStyle w:val="5"/>
                      <w:spacing w:line="349" w:lineRule="exact"/>
                      <w:ind w:left="20"/>
                    </w:pPr>
                    <w:r>
                      <w:t>－</w:t>
                    </w:r>
                    <w:r>
                      <w:fldChar w:fldCharType="begin"/>
                    </w:r>
                    <w:r>
                      <w:rPr>
                        <w:rFonts w:ascii="Times New Roman" w:eastAsia="Times New Roman"/>
                      </w:rPr>
                      <w:instrText xml:space="preserve"> PAGE </w:instrText>
                    </w:r>
                    <w:r>
                      <w:fldChar w:fldCharType="separate"/>
                    </w:r>
                    <w:r>
                      <w:t>7</w:t>
                    </w:r>
                    <w:r>
                      <w:fldChar w:fldCharType="end"/>
                    </w:r>
                    <w:r>
                      <w:t>－</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mc:AlternateContent>
        <mc:Choice Requires="wps">
          <w:drawing>
            <wp:anchor distT="0" distB="0" distL="114300" distR="114300" simplePos="0" relativeHeight="249963520" behindDoc="1" locked="0" layoutInCell="1" allowOverlap="1">
              <wp:simplePos x="0" y="0"/>
              <wp:positionH relativeFrom="page">
                <wp:posOffset>1174750</wp:posOffset>
              </wp:positionH>
              <wp:positionV relativeFrom="page">
                <wp:posOffset>9942830</wp:posOffset>
              </wp:positionV>
              <wp:extent cx="558800" cy="222885"/>
              <wp:effectExtent l="0" t="0" r="0" b="0"/>
              <wp:wrapNone/>
              <wp:docPr id="126" name="文本框 3"/>
              <wp:cNvGraphicFramePr/>
              <a:graphic xmlns:a="http://schemas.openxmlformats.org/drawingml/2006/main">
                <a:graphicData uri="http://schemas.microsoft.com/office/word/2010/wordprocessingShape">
                  <wps:wsp>
                    <wps:cNvSpPr txBox="1"/>
                    <wps:spPr>
                      <a:xfrm>
                        <a:off x="0" y="0"/>
                        <a:ext cx="558800" cy="222885"/>
                      </a:xfrm>
                      <a:prstGeom prst="rect">
                        <a:avLst/>
                      </a:prstGeom>
                      <a:noFill/>
                      <a:ln>
                        <a:noFill/>
                      </a:ln>
                    </wps:spPr>
                    <wps:txbx>
                      <w:txbxContent>
                        <w:p>
                          <w:pPr>
                            <w:pStyle w:val="5"/>
                            <w:spacing w:line="349" w:lineRule="exact"/>
                            <w:ind w:left="20"/>
                          </w:pPr>
                          <w:r>
                            <w:t>－</w:t>
                          </w:r>
                          <w:r>
                            <w:fldChar w:fldCharType="begin"/>
                          </w:r>
                          <w:r>
                            <w:rPr>
                              <w:rFonts w:ascii="Times New Roman" w:eastAsia="Times New Roman"/>
                            </w:rPr>
                            <w:instrText xml:space="preserve"> PAGE </w:instrText>
                          </w:r>
                          <w:r>
                            <w:fldChar w:fldCharType="separate"/>
                          </w:r>
                          <w:r>
                            <w:t>10</w:t>
                          </w:r>
                          <w:r>
                            <w:fldChar w:fldCharType="end"/>
                          </w:r>
                          <w:r>
                            <w:t>－</w:t>
                          </w:r>
                        </w:p>
                      </w:txbxContent>
                    </wps:txbx>
                    <wps:bodyPr lIns="0" tIns="0" rIns="0" bIns="0" upright="1"/>
                  </wps:wsp>
                </a:graphicData>
              </a:graphic>
            </wp:anchor>
          </w:drawing>
        </mc:Choice>
        <mc:Fallback>
          <w:pict>
            <v:shape id="文本框 3" o:spid="_x0000_s1026" o:spt="202" type="#_x0000_t202" style="position:absolute;left:0pt;margin-left:92.5pt;margin-top:782.9pt;height:17.55pt;width:44pt;mso-position-horizontal-relative:page;mso-position-vertical-relative:page;z-index:-253352960;mso-width-relative:page;mso-height-relative:page;" filled="f" stroked="f" coordsize="21600,21600" o:gfxdata="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FZewLvYAAAADQEAAA8AAAAAAAAA&#10;AQAgAAAAIgAAAGRycy9kb3ducmV2LnhtbFBLAQIUABQAAAAIAIdO4kDEi3w+nwEAACUDAAAOAAAA&#10;AAAAAAEAIAAAACcBAABkcnMvZTJvRG9jLnhtbFBLBQYAAAAABgAGAFkBAAA4BQAAAAA=&#10;">
              <v:fill on="f" focussize="0,0"/>
              <v:stroke on="f"/>
              <v:imagedata o:title=""/>
              <o:lock v:ext="edit" aspectratio="f"/>
              <v:textbox inset="0mm,0mm,0mm,0mm">
                <w:txbxContent>
                  <w:p>
                    <w:pPr>
                      <w:pStyle w:val="5"/>
                      <w:spacing w:line="349" w:lineRule="exact"/>
                      <w:ind w:left="20"/>
                    </w:pPr>
                    <w:r>
                      <w:t>－</w:t>
                    </w:r>
                    <w:r>
                      <w:fldChar w:fldCharType="begin"/>
                    </w:r>
                    <w:r>
                      <w:rPr>
                        <w:rFonts w:ascii="Times New Roman" w:eastAsia="Times New Roman"/>
                      </w:rPr>
                      <w:instrText xml:space="preserve"> PAGE </w:instrText>
                    </w:r>
                    <w:r>
                      <w:fldChar w:fldCharType="separate"/>
                    </w:r>
                    <w:r>
                      <w:t>10</w:t>
                    </w:r>
                    <w:r>
                      <w:fldChar w:fldCharType="end"/>
                    </w:r>
                    <w:r>
                      <w:t>－</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mc:AlternateContent>
        <mc:Choice Requires="wps">
          <w:drawing>
            <wp:anchor distT="0" distB="0" distL="114300" distR="114300" simplePos="0" relativeHeight="249965568" behindDoc="1" locked="0" layoutInCell="1" allowOverlap="1">
              <wp:simplePos x="0" y="0"/>
              <wp:positionH relativeFrom="page">
                <wp:posOffset>1308735</wp:posOffset>
              </wp:positionH>
              <wp:positionV relativeFrom="page">
                <wp:posOffset>9942830</wp:posOffset>
              </wp:positionV>
              <wp:extent cx="558800" cy="222885"/>
              <wp:effectExtent l="0" t="0" r="0" b="0"/>
              <wp:wrapNone/>
              <wp:docPr id="128" name="文本框 5"/>
              <wp:cNvGraphicFramePr/>
              <a:graphic xmlns:a="http://schemas.openxmlformats.org/drawingml/2006/main">
                <a:graphicData uri="http://schemas.microsoft.com/office/word/2010/wordprocessingShape">
                  <wps:wsp>
                    <wps:cNvSpPr txBox="1"/>
                    <wps:spPr>
                      <a:xfrm>
                        <a:off x="0" y="0"/>
                        <a:ext cx="558800" cy="222885"/>
                      </a:xfrm>
                      <a:prstGeom prst="rect">
                        <a:avLst/>
                      </a:prstGeom>
                      <a:noFill/>
                      <a:ln>
                        <a:noFill/>
                      </a:ln>
                    </wps:spPr>
                    <wps:txbx>
                      <w:txbxContent>
                        <w:p>
                          <w:pPr>
                            <w:pStyle w:val="5"/>
                            <w:spacing w:line="349" w:lineRule="exact"/>
                            <w:ind w:left="20"/>
                          </w:pPr>
                          <w:r>
                            <w:t>－</w:t>
                          </w:r>
                          <w:r>
                            <w:rPr>
                              <w:rFonts w:ascii="Times New Roman" w:eastAsia="Times New Roman"/>
                            </w:rPr>
                            <w:t>50</w:t>
                          </w:r>
                          <w:r>
                            <w:t>－</w:t>
                          </w:r>
                        </w:p>
                      </w:txbxContent>
                    </wps:txbx>
                    <wps:bodyPr lIns="0" tIns="0" rIns="0" bIns="0" upright="1"/>
                  </wps:wsp>
                </a:graphicData>
              </a:graphic>
            </wp:anchor>
          </w:drawing>
        </mc:Choice>
        <mc:Fallback>
          <w:pict>
            <v:shape id="文本框 5" o:spid="_x0000_s1026" o:spt="202" type="#_x0000_t202" style="position:absolute;left:0pt;margin-left:103.05pt;margin-top:782.9pt;height:17.55pt;width:44pt;mso-position-horizontal-relative:page;mso-position-vertical-relative:page;z-index:-253350912;mso-width-relative:page;mso-height-relative:page;" filled="f" stroked="f" coordsize="21600,21600" o:gfxdata="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HZJPjTZAAAADQEAAA8AAAAAAAAA&#10;AQAgAAAAIgAAAGRycy9kb3ducmV2LnhtbFBLAQIUABQAAAAIAIdO4kCkgrCjngEAACUDAAAOAAAA&#10;AAAAAAEAIAAAACgBAABkcnMvZTJvRG9jLnhtbFBLBQYAAAAABgAGAFkBAAA4BQAAAAA=&#10;">
              <v:fill on="f" focussize="0,0"/>
              <v:stroke on="f"/>
              <v:imagedata o:title=""/>
              <o:lock v:ext="edit" aspectratio="f"/>
              <v:textbox inset="0mm,0mm,0mm,0mm">
                <w:txbxContent>
                  <w:p>
                    <w:pPr>
                      <w:pStyle w:val="5"/>
                      <w:spacing w:line="349" w:lineRule="exact"/>
                      <w:ind w:left="20"/>
                    </w:pPr>
                    <w:r>
                      <w:t>－</w:t>
                    </w:r>
                    <w:r>
                      <w:rPr>
                        <w:rFonts w:ascii="Times New Roman" w:eastAsia="Times New Roman"/>
                      </w:rPr>
                      <w:t>50</w:t>
                    </w:r>
                    <w: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tentative="0">
      <w:start w:val="3"/>
      <w:numFmt w:val="upperLetter"/>
      <w:lvlText w:val="%1."/>
      <w:lvlJc w:val="left"/>
      <w:pPr>
        <w:ind w:left="1450" w:hanging="421"/>
        <w:jc w:val="left"/>
      </w:pPr>
      <w:rPr>
        <w:rFonts w:hint="default" w:ascii="宋体" w:hAnsi="宋体" w:eastAsia="宋体" w:cs="宋体"/>
        <w:spacing w:val="-15"/>
        <w:w w:val="100"/>
        <w:sz w:val="26"/>
        <w:szCs w:val="26"/>
        <w:lang w:val="zh-CN" w:eastAsia="zh-CN" w:bidi="zh-CN"/>
      </w:rPr>
    </w:lvl>
    <w:lvl w:ilvl="1" w:tentative="0">
      <w:start w:val="0"/>
      <w:numFmt w:val="bullet"/>
      <w:lvlText w:val="•"/>
      <w:lvlJc w:val="left"/>
      <w:pPr>
        <w:ind w:left="1460" w:hanging="421"/>
      </w:pPr>
      <w:rPr>
        <w:rFonts w:hint="default"/>
        <w:lang w:val="zh-CN" w:eastAsia="zh-CN" w:bidi="zh-CN"/>
      </w:rPr>
    </w:lvl>
    <w:lvl w:ilvl="2" w:tentative="0">
      <w:start w:val="0"/>
      <w:numFmt w:val="bullet"/>
      <w:lvlText w:val="•"/>
      <w:lvlJc w:val="left"/>
      <w:pPr>
        <w:ind w:left="2360" w:hanging="421"/>
      </w:pPr>
      <w:rPr>
        <w:rFonts w:hint="default"/>
        <w:lang w:val="zh-CN" w:eastAsia="zh-CN" w:bidi="zh-CN"/>
      </w:rPr>
    </w:lvl>
    <w:lvl w:ilvl="3" w:tentative="0">
      <w:start w:val="0"/>
      <w:numFmt w:val="bullet"/>
      <w:lvlText w:val="•"/>
      <w:lvlJc w:val="left"/>
      <w:pPr>
        <w:ind w:left="3261" w:hanging="421"/>
      </w:pPr>
      <w:rPr>
        <w:rFonts w:hint="default"/>
        <w:lang w:val="zh-CN" w:eastAsia="zh-CN" w:bidi="zh-CN"/>
      </w:rPr>
    </w:lvl>
    <w:lvl w:ilvl="4" w:tentative="0">
      <w:start w:val="0"/>
      <w:numFmt w:val="bullet"/>
      <w:lvlText w:val="•"/>
      <w:lvlJc w:val="left"/>
      <w:pPr>
        <w:ind w:left="4162" w:hanging="421"/>
      </w:pPr>
      <w:rPr>
        <w:rFonts w:hint="default"/>
        <w:lang w:val="zh-CN" w:eastAsia="zh-CN" w:bidi="zh-CN"/>
      </w:rPr>
    </w:lvl>
    <w:lvl w:ilvl="5" w:tentative="0">
      <w:start w:val="0"/>
      <w:numFmt w:val="bullet"/>
      <w:lvlText w:val="•"/>
      <w:lvlJc w:val="left"/>
      <w:pPr>
        <w:ind w:left="5062" w:hanging="421"/>
      </w:pPr>
      <w:rPr>
        <w:rFonts w:hint="default"/>
        <w:lang w:val="zh-CN" w:eastAsia="zh-CN" w:bidi="zh-CN"/>
      </w:rPr>
    </w:lvl>
    <w:lvl w:ilvl="6" w:tentative="0">
      <w:start w:val="0"/>
      <w:numFmt w:val="bullet"/>
      <w:lvlText w:val="•"/>
      <w:lvlJc w:val="left"/>
      <w:pPr>
        <w:ind w:left="5963" w:hanging="421"/>
      </w:pPr>
      <w:rPr>
        <w:rFonts w:hint="default"/>
        <w:lang w:val="zh-CN" w:eastAsia="zh-CN" w:bidi="zh-CN"/>
      </w:rPr>
    </w:lvl>
    <w:lvl w:ilvl="7" w:tentative="0">
      <w:start w:val="0"/>
      <w:numFmt w:val="bullet"/>
      <w:lvlText w:val="•"/>
      <w:lvlJc w:val="left"/>
      <w:pPr>
        <w:ind w:left="6864" w:hanging="421"/>
      </w:pPr>
      <w:rPr>
        <w:rFonts w:hint="default"/>
        <w:lang w:val="zh-CN" w:eastAsia="zh-CN" w:bidi="zh-CN"/>
      </w:rPr>
    </w:lvl>
    <w:lvl w:ilvl="8" w:tentative="0">
      <w:start w:val="0"/>
      <w:numFmt w:val="bullet"/>
      <w:lvlText w:val="•"/>
      <w:lvlJc w:val="left"/>
      <w:pPr>
        <w:ind w:left="7764" w:hanging="421"/>
      </w:pPr>
      <w:rPr>
        <w:rFonts w:hint="default"/>
        <w:lang w:val="zh-CN" w:eastAsia="zh-CN" w:bidi="zh-CN"/>
      </w:rPr>
    </w:lvl>
  </w:abstractNum>
  <w:abstractNum w:abstractNumId="1">
    <w:nsid w:val="9C8AC8EF"/>
    <w:multiLevelType w:val="multilevel"/>
    <w:tmpl w:val="9C8AC8EF"/>
    <w:lvl w:ilvl="0" w:tentative="0">
      <w:start w:val="1"/>
      <w:numFmt w:val="upperLetter"/>
      <w:lvlText w:val="%1."/>
      <w:lvlJc w:val="left"/>
      <w:pPr>
        <w:ind w:left="1260" w:hanging="473"/>
        <w:jc w:val="left"/>
      </w:pPr>
      <w:rPr>
        <w:rFonts w:hint="default" w:ascii="宋体" w:hAnsi="宋体" w:eastAsia="宋体" w:cs="宋体"/>
        <w:spacing w:val="-2"/>
        <w:w w:val="100"/>
        <w:sz w:val="28"/>
        <w:szCs w:val="28"/>
        <w:lang w:val="zh-CN" w:eastAsia="zh-CN" w:bidi="zh-CN"/>
      </w:rPr>
    </w:lvl>
    <w:lvl w:ilvl="1" w:tentative="0">
      <w:start w:val="0"/>
      <w:numFmt w:val="bullet"/>
      <w:lvlText w:val="•"/>
      <w:lvlJc w:val="left"/>
      <w:pPr>
        <w:ind w:left="1275" w:hanging="473"/>
      </w:pPr>
      <w:rPr>
        <w:rFonts w:hint="default"/>
        <w:lang w:val="zh-CN" w:eastAsia="zh-CN" w:bidi="zh-CN"/>
      </w:rPr>
    </w:lvl>
    <w:lvl w:ilvl="2" w:tentative="0">
      <w:start w:val="0"/>
      <w:numFmt w:val="bullet"/>
      <w:lvlText w:val="•"/>
      <w:lvlJc w:val="left"/>
      <w:pPr>
        <w:ind w:left="1291" w:hanging="473"/>
      </w:pPr>
      <w:rPr>
        <w:rFonts w:hint="default"/>
        <w:lang w:val="zh-CN" w:eastAsia="zh-CN" w:bidi="zh-CN"/>
      </w:rPr>
    </w:lvl>
    <w:lvl w:ilvl="3" w:tentative="0">
      <w:start w:val="0"/>
      <w:numFmt w:val="bullet"/>
      <w:lvlText w:val="•"/>
      <w:lvlJc w:val="left"/>
      <w:pPr>
        <w:ind w:left="1307" w:hanging="473"/>
      </w:pPr>
      <w:rPr>
        <w:rFonts w:hint="default"/>
        <w:lang w:val="zh-CN" w:eastAsia="zh-CN" w:bidi="zh-CN"/>
      </w:rPr>
    </w:lvl>
    <w:lvl w:ilvl="4" w:tentative="0">
      <w:start w:val="0"/>
      <w:numFmt w:val="bullet"/>
      <w:lvlText w:val="•"/>
      <w:lvlJc w:val="left"/>
      <w:pPr>
        <w:ind w:left="1323" w:hanging="473"/>
      </w:pPr>
      <w:rPr>
        <w:rFonts w:hint="default"/>
        <w:lang w:val="zh-CN" w:eastAsia="zh-CN" w:bidi="zh-CN"/>
      </w:rPr>
    </w:lvl>
    <w:lvl w:ilvl="5" w:tentative="0">
      <w:start w:val="0"/>
      <w:numFmt w:val="bullet"/>
      <w:lvlText w:val="•"/>
      <w:lvlJc w:val="left"/>
      <w:pPr>
        <w:ind w:left="1339" w:hanging="473"/>
      </w:pPr>
      <w:rPr>
        <w:rFonts w:hint="default"/>
        <w:lang w:val="zh-CN" w:eastAsia="zh-CN" w:bidi="zh-CN"/>
      </w:rPr>
    </w:lvl>
    <w:lvl w:ilvl="6" w:tentative="0">
      <w:start w:val="0"/>
      <w:numFmt w:val="bullet"/>
      <w:lvlText w:val="•"/>
      <w:lvlJc w:val="left"/>
      <w:pPr>
        <w:ind w:left="1355" w:hanging="473"/>
      </w:pPr>
      <w:rPr>
        <w:rFonts w:hint="default"/>
        <w:lang w:val="zh-CN" w:eastAsia="zh-CN" w:bidi="zh-CN"/>
      </w:rPr>
    </w:lvl>
    <w:lvl w:ilvl="7" w:tentative="0">
      <w:start w:val="0"/>
      <w:numFmt w:val="bullet"/>
      <w:lvlText w:val="•"/>
      <w:lvlJc w:val="left"/>
      <w:pPr>
        <w:ind w:left="1370" w:hanging="473"/>
      </w:pPr>
      <w:rPr>
        <w:rFonts w:hint="default"/>
        <w:lang w:val="zh-CN" w:eastAsia="zh-CN" w:bidi="zh-CN"/>
      </w:rPr>
    </w:lvl>
    <w:lvl w:ilvl="8" w:tentative="0">
      <w:start w:val="0"/>
      <w:numFmt w:val="bullet"/>
      <w:lvlText w:val="•"/>
      <w:lvlJc w:val="left"/>
      <w:pPr>
        <w:ind w:left="1386" w:hanging="473"/>
      </w:pPr>
      <w:rPr>
        <w:rFonts w:hint="default"/>
        <w:lang w:val="zh-CN" w:eastAsia="zh-CN" w:bidi="zh-CN"/>
      </w:rPr>
    </w:lvl>
  </w:abstractNum>
  <w:abstractNum w:abstractNumId="2">
    <w:nsid w:val="B0F1ACD9"/>
    <w:multiLevelType w:val="multilevel"/>
    <w:tmpl w:val="B0F1ACD9"/>
    <w:lvl w:ilvl="0" w:tentative="0">
      <w:start w:val="3"/>
      <w:numFmt w:val="upperLetter"/>
      <w:lvlText w:val="%1."/>
      <w:lvlJc w:val="left"/>
      <w:pPr>
        <w:ind w:left="1450" w:hanging="421"/>
        <w:jc w:val="left"/>
      </w:pPr>
      <w:rPr>
        <w:rFonts w:hint="default" w:ascii="宋体" w:hAnsi="宋体" w:eastAsia="宋体" w:cs="宋体"/>
        <w:spacing w:val="-15"/>
        <w:w w:val="100"/>
        <w:sz w:val="26"/>
        <w:szCs w:val="26"/>
        <w:lang w:val="zh-CN" w:eastAsia="zh-CN" w:bidi="zh-CN"/>
      </w:rPr>
    </w:lvl>
    <w:lvl w:ilvl="1" w:tentative="0">
      <w:start w:val="0"/>
      <w:numFmt w:val="bullet"/>
      <w:lvlText w:val="•"/>
      <w:lvlJc w:val="left"/>
      <w:pPr>
        <w:ind w:left="2270" w:hanging="421"/>
      </w:pPr>
      <w:rPr>
        <w:rFonts w:hint="default"/>
        <w:lang w:val="zh-CN" w:eastAsia="zh-CN" w:bidi="zh-CN"/>
      </w:rPr>
    </w:lvl>
    <w:lvl w:ilvl="2" w:tentative="0">
      <w:start w:val="0"/>
      <w:numFmt w:val="bullet"/>
      <w:lvlText w:val="•"/>
      <w:lvlJc w:val="left"/>
      <w:pPr>
        <w:ind w:left="3081" w:hanging="421"/>
      </w:pPr>
      <w:rPr>
        <w:rFonts w:hint="default"/>
        <w:lang w:val="zh-CN" w:eastAsia="zh-CN" w:bidi="zh-CN"/>
      </w:rPr>
    </w:lvl>
    <w:lvl w:ilvl="3" w:tentative="0">
      <w:start w:val="0"/>
      <w:numFmt w:val="bullet"/>
      <w:lvlText w:val="•"/>
      <w:lvlJc w:val="left"/>
      <w:pPr>
        <w:ind w:left="3891" w:hanging="421"/>
      </w:pPr>
      <w:rPr>
        <w:rFonts w:hint="default"/>
        <w:lang w:val="zh-CN" w:eastAsia="zh-CN" w:bidi="zh-CN"/>
      </w:rPr>
    </w:lvl>
    <w:lvl w:ilvl="4" w:tentative="0">
      <w:start w:val="0"/>
      <w:numFmt w:val="bullet"/>
      <w:lvlText w:val="•"/>
      <w:lvlJc w:val="left"/>
      <w:pPr>
        <w:ind w:left="4702" w:hanging="421"/>
      </w:pPr>
      <w:rPr>
        <w:rFonts w:hint="default"/>
        <w:lang w:val="zh-CN" w:eastAsia="zh-CN" w:bidi="zh-CN"/>
      </w:rPr>
    </w:lvl>
    <w:lvl w:ilvl="5" w:tentative="0">
      <w:start w:val="0"/>
      <w:numFmt w:val="bullet"/>
      <w:lvlText w:val="•"/>
      <w:lvlJc w:val="left"/>
      <w:pPr>
        <w:ind w:left="5513" w:hanging="421"/>
      </w:pPr>
      <w:rPr>
        <w:rFonts w:hint="default"/>
        <w:lang w:val="zh-CN" w:eastAsia="zh-CN" w:bidi="zh-CN"/>
      </w:rPr>
    </w:lvl>
    <w:lvl w:ilvl="6" w:tentative="0">
      <w:start w:val="0"/>
      <w:numFmt w:val="bullet"/>
      <w:lvlText w:val="•"/>
      <w:lvlJc w:val="left"/>
      <w:pPr>
        <w:ind w:left="6323" w:hanging="421"/>
      </w:pPr>
      <w:rPr>
        <w:rFonts w:hint="default"/>
        <w:lang w:val="zh-CN" w:eastAsia="zh-CN" w:bidi="zh-CN"/>
      </w:rPr>
    </w:lvl>
    <w:lvl w:ilvl="7" w:tentative="0">
      <w:start w:val="0"/>
      <w:numFmt w:val="bullet"/>
      <w:lvlText w:val="•"/>
      <w:lvlJc w:val="left"/>
      <w:pPr>
        <w:ind w:left="7134" w:hanging="421"/>
      </w:pPr>
      <w:rPr>
        <w:rFonts w:hint="default"/>
        <w:lang w:val="zh-CN" w:eastAsia="zh-CN" w:bidi="zh-CN"/>
      </w:rPr>
    </w:lvl>
    <w:lvl w:ilvl="8" w:tentative="0">
      <w:start w:val="0"/>
      <w:numFmt w:val="bullet"/>
      <w:lvlText w:val="•"/>
      <w:lvlJc w:val="left"/>
      <w:pPr>
        <w:ind w:left="7945" w:hanging="421"/>
      </w:pPr>
      <w:rPr>
        <w:rFonts w:hint="default"/>
        <w:lang w:val="zh-CN" w:eastAsia="zh-CN" w:bidi="zh-CN"/>
      </w:rPr>
    </w:lvl>
  </w:abstractNum>
  <w:abstractNum w:abstractNumId="3">
    <w:nsid w:val="B5E306ED"/>
    <w:multiLevelType w:val="multilevel"/>
    <w:tmpl w:val="B5E306ED"/>
    <w:lvl w:ilvl="0" w:tentative="0">
      <w:start w:val="1"/>
      <w:numFmt w:val="upperLetter"/>
      <w:lvlText w:val="%1"/>
      <w:lvlJc w:val="left"/>
      <w:pPr>
        <w:ind w:left="4429" w:hanging="3642"/>
        <w:jc w:val="left"/>
      </w:pPr>
      <w:rPr>
        <w:rFonts w:hint="default"/>
        <w:lang w:val="zh-CN" w:eastAsia="zh-CN" w:bidi="zh-CN"/>
      </w:rPr>
    </w:lvl>
    <w:lvl w:ilvl="1" w:tentative="0">
      <w:start w:val="40"/>
      <w:numFmt w:val="decimal"/>
      <w:lvlText w:val="%1.%2"/>
      <w:lvlJc w:val="left"/>
      <w:pPr>
        <w:ind w:left="4429" w:hanging="3642"/>
        <w:jc w:val="left"/>
      </w:pPr>
      <w:rPr>
        <w:rFonts w:hint="default" w:ascii="宋体" w:hAnsi="宋体" w:eastAsia="宋体" w:cs="宋体"/>
        <w:spacing w:val="-2"/>
        <w:w w:val="100"/>
        <w:sz w:val="28"/>
        <w:szCs w:val="28"/>
        <w:lang w:val="zh-CN" w:eastAsia="zh-CN" w:bidi="zh-CN"/>
      </w:rPr>
    </w:lvl>
    <w:lvl w:ilvl="2" w:tentative="0">
      <w:start w:val="1"/>
      <w:numFmt w:val="upperLetter"/>
      <w:lvlText w:val="%3."/>
      <w:lvlJc w:val="left"/>
      <w:pPr>
        <w:ind w:left="1450" w:hanging="421"/>
        <w:jc w:val="left"/>
      </w:pPr>
      <w:rPr>
        <w:rFonts w:hint="default" w:ascii="宋体" w:hAnsi="宋体" w:eastAsia="宋体" w:cs="宋体"/>
        <w:spacing w:val="-15"/>
        <w:w w:val="100"/>
        <w:sz w:val="26"/>
        <w:szCs w:val="26"/>
        <w:lang w:val="zh-CN" w:eastAsia="zh-CN" w:bidi="zh-CN"/>
      </w:rPr>
    </w:lvl>
    <w:lvl w:ilvl="3" w:tentative="0">
      <w:start w:val="0"/>
      <w:numFmt w:val="bullet"/>
      <w:lvlText w:val="•"/>
      <w:lvlJc w:val="left"/>
      <w:pPr>
        <w:ind w:left="5063" w:hanging="421"/>
      </w:pPr>
      <w:rPr>
        <w:rFonts w:hint="default"/>
        <w:lang w:val="zh-CN" w:eastAsia="zh-CN" w:bidi="zh-CN"/>
      </w:rPr>
    </w:lvl>
    <w:lvl w:ilvl="4" w:tentative="0">
      <w:start w:val="0"/>
      <w:numFmt w:val="bullet"/>
      <w:lvlText w:val="•"/>
      <w:lvlJc w:val="left"/>
      <w:pPr>
        <w:ind w:left="5706" w:hanging="421"/>
      </w:pPr>
      <w:rPr>
        <w:rFonts w:hint="default"/>
        <w:lang w:val="zh-CN" w:eastAsia="zh-CN" w:bidi="zh-CN"/>
      </w:rPr>
    </w:lvl>
    <w:lvl w:ilvl="5" w:tentative="0">
      <w:start w:val="0"/>
      <w:numFmt w:val="bullet"/>
      <w:lvlText w:val="•"/>
      <w:lvlJc w:val="left"/>
      <w:pPr>
        <w:ind w:left="6349" w:hanging="421"/>
      </w:pPr>
      <w:rPr>
        <w:rFonts w:hint="default"/>
        <w:lang w:val="zh-CN" w:eastAsia="zh-CN" w:bidi="zh-CN"/>
      </w:rPr>
    </w:lvl>
    <w:lvl w:ilvl="6" w:tentative="0">
      <w:start w:val="0"/>
      <w:numFmt w:val="bullet"/>
      <w:lvlText w:val="•"/>
      <w:lvlJc w:val="left"/>
      <w:pPr>
        <w:ind w:left="6993" w:hanging="421"/>
      </w:pPr>
      <w:rPr>
        <w:rFonts w:hint="default"/>
        <w:lang w:val="zh-CN" w:eastAsia="zh-CN" w:bidi="zh-CN"/>
      </w:rPr>
    </w:lvl>
    <w:lvl w:ilvl="7" w:tentative="0">
      <w:start w:val="0"/>
      <w:numFmt w:val="bullet"/>
      <w:lvlText w:val="•"/>
      <w:lvlJc w:val="left"/>
      <w:pPr>
        <w:ind w:left="7636" w:hanging="421"/>
      </w:pPr>
      <w:rPr>
        <w:rFonts w:hint="default"/>
        <w:lang w:val="zh-CN" w:eastAsia="zh-CN" w:bidi="zh-CN"/>
      </w:rPr>
    </w:lvl>
    <w:lvl w:ilvl="8" w:tentative="0">
      <w:start w:val="0"/>
      <w:numFmt w:val="bullet"/>
      <w:lvlText w:val="•"/>
      <w:lvlJc w:val="left"/>
      <w:pPr>
        <w:ind w:left="8279" w:hanging="421"/>
      </w:pPr>
      <w:rPr>
        <w:rFonts w:hint="default"/>
        <w:lang w:val="zh-CN" w:eastAsia="zh-CN" w:bidi="zh-CN"/>
      </w:rPr>
    </w:lvl>
  </w:abstractNum>
  <w:abstractNum w:abstractNumId="4">
    <w:nsid w:val="BF205925"/>
    <w:multiLevelType w:val="multilevel"/>
    <w:tmpl w:val="BF205925"/>
    <w:lvl w:ilvl="0" w:tentative="0">
      <w:start w:val="5"/>
      <w:numFmt w:val="decimal"/>
      <w:lvlText w:val="%1"/>
      <w:lvlJc w:val="left"/>
      <w:pPr>
        <w:ind w:left="1030" w:hanging="802"/>
        <w:jc w:val="left"/>
      </w:pPr>
      <w:rPr>
        <w:rFonts w:hint="default"/>
        <w:lang w:val="zh-CN" w:eastAsia="zh-CN" w:bidi="zh-CN"/>
      </w:rPr>
    </w:lvl>
    <w:lvl w:ilvl="1" w:tentative="0">
      <w:start w:val="1"/>
      <w:numFmt w:val="decimal"/>
      <w:lvlText w:val="%1.%2"/>
      <w:lvlJc w:val="left"/>
      <w:pPr>
        <w:ind w:left="1030" w:hanging="802"/>
        <w:jc w:val="left"/>
      </w:pPr>
      <w:rPr>
        <w:rFonts w:hint="default" w:ascii="黑体" w:hAnsi="黑体" w:eastAsia="黑体" w:cs="黑体"/>
        <w:w w:val="99"/>
        <w:sz w:val="32"/>
        <w:szCs w:val="32"/>
        <w:lang w:val="zh-CN" w:eastAsia="zh-CN" w:bidi="zh-CN"/>
      </w:rPr>
    </w:lvl>
    <w:lvl w:ilvl="2" w:tentative="0">
      <w:start w:val="1"/>
      <w:numFmt w:val="decimal"/>
      <w:lvlText w:val="%1.%2.%3"/>
      <w:lvlJc w:val="left"/>
      <w:pPr>
        <w:ind w:left="1350" w:hanging="1121"/>
        <w:jc w:val="left"/>
      </w:pPr>
      <w:rPr>
        <w:rFonts w:hint="default" w:ascii="黑体" w:hAnsi="黑体" w:eastAsia="黑体" w:cs="黑体"/>
        <w:spacing w:val="-2"/>
        <w:w w:val="99"/>
        <w:sz w:val="32"/>
        <w:szCs w:val="32"/>
        <w:lang w:val="zh-CN" w:eastAsia="zh-CN" w:bidi="zh-CN"/>
      </w:rPr>
    </w:lvl>
    <w:lvl w:ilvl="3" w:tentative="0">
      <w:start w:val="1"/>
      <w:numFmt w:val="decimal"/>
      <w:lvlText w:val="%1.%2.%3.%4"/>
      <w:lvlJc w:val="left"/>
      <w:pPr>
        <w:ind w:left="1681" w:hanging="1452"/>
        <w:jc w:val="left"/>
      </w:pPr>
      <w:rPr>
        <w:rFonts w:hint="default" w:ascii="宋体" w:hAnsi="宋体" w:eastAsia="宋体" w:cs="宋体"/>
        <w:b/>
        <w:bCs/>
        <w:w w:val="98"/>
        <w:sz w:val="32"/>
        <w:szCs w:val="32"/>
        <w:lang w:val="zh-CN" w:eastAsia="zh-CN" w:bidi="zh-CN"/>
      </w:rPr>
    </w:lvl>
    <w:lvl w:ilvl="4" w:tentative="0">
      <w:start w:val="0"/>
      <w:numFmt w:val="bullet"/>
      <w:lvlText w:val="•"/>
      <w:lvlJc w:val="left"/>
      <w:pPr>
        <w:ind w:left="2806" w:hanging="1452"/>
      </w:pPr>
      <w:rPr>
        <w:rFonts w:hint="default"/>
        <w:lang w:val="zh-CN" w:eastAsia="zh-CN" w:bidi="zh-CN"/>
      </w:rPr>
    </w:lvl>
    <w:lvl w:ilvl="5" w:tentative="0">
      <w:start w:val="0"/>
      <w:numFmt w:val="bullet"/>
      <w:lvlText w:val="•"/>
      <w:lvlJc w:val="left"/>
      <w:pPr>
        <w:ind w:left="3933" w:hanging="1452"/>
      </w:pPr>
      <w:rPr>
        <w:rFonts w:hint="default"/>
        <w:lang w:val="zh-CN" w:eastAsia="zh-CN" w:bidi="zh-CN"/>
      </w:rPr>
    </w:lvl>
    <w:lvl w:ilvl="6" w:tentative="0">
      <w:start w:val="0"/>
      <w:numFmt w:val="bullet"/>
      <w:lvlText w:val="•"/>
      <w:lvlJc w:val="left"/>
      <w:pPr>
        <w:ind w:left="5059" w:hanging="1452"/>
      </w:pPr>
      <w:rPr>
        <w:rFonts w:hint="default"/>
        <w:lang w:val="zh-CN" w:eastAsia="zh-CN" w:bidi="zh-CN"/>
      </w:rPr>
    </w:lvl>
    <w:lvl w:ilvl="7" w:tentative="0">
      <w:start w:val="0"/>
      <w:numFmt w:val="bullet"/>
      <w:lvlText w:val="•"/>
      <w:lvlJc w:val="left"/>
      <w:pPr>
        <w:ind w:left="6186" w:hanging="1452"/>
      </w:pPr>
      <w:rPr>
        <w:rFonts w:hint="default"/>
        <w:lang w:val="zh-CN" w:eastAsia="zh-CN" w:bidi="zh-CN"/>
      </w:rPr>
    </w:lvl>
    <w:lvl w:ilvl="8" w:tentative="0">
      <w:start w:val="0"/>
      <w:numFmt w:val="bullet"/>
      <w:lvlText w:val="•"/>
      <w:lvlJc w:val="left"/>
      <w:pPr>
        <w:ind w:left="7313" w:hanging="1452"/>
      </w:pPr>
      <w:rPr>
        <w:rFonts w:hint="default"/>
        <w:lang w:val="zh-CN" w:eastAsia="zh-CN" w:bidi="zh-CN"/>
      </w:rPr>
    </w:lvl>
  </w:abstractNum>
  <w:abstractNum w:abstractNumId="5">
    <w:nsid w:val="C8879AEF"/>
    <w:multiLevelType w:val="multilevel"/>
    <w:tmpl w:val="C8879AEF"/>
    <w:lvl w:ilvl="0" w:tentative="0">
      <w:start w:val="3"/>
      <w:numFmt w:val="upperLetter"/>
      <w:lvlText w:val="%1."/>
      <w:lvlJc w:val="left"/>
      <w:pPr>
        <w:ind w:left="1450" w:hanging="421"/>
        <w:jc w:val="left"/>
      </w:pPr>
      <w:rPr>
        <w:rFonts w:hint="default" w:ascii="宋体" w:hAnsi="宋体" w:eastAsia="宋体" w:cs="宋体"/>
        <w:spacing w:val="-15"/>
        <w:w w:val="100"/>
        <w:sz w:val="26"/>
        <w:szCs w:val="26"/>
        <w:lang w:val="zh-CN" w:eastAsia="zh-CN" w:bidi="zh-CN"/>
      </w:rPr>
    </w:lvl>
    <w:lvl w:ilvl="1" w:tentative="0">
      <w:start w:val="0"/>
      <w:numFmt w:val="bullet"/>
      <w:lvlText w:val="•"/>
      <w:lvlJc w:val="left"/>
      <w:pPr>
        <w:ind w:left="1460" w:hanging="421"/>
      </w:pPr>
      <w:rPr>
        <w:rFonts w:hint="default"/>
        <w:lang w:val="zh-CN" w:eastAsia="zh-CN" w:bidi="zh-CN"/>
      </w:rPr>
    </w:lvl>
    <w:lvl w:ilvl="2" w:tentative="0">
      <w:start w:val="0"/>
      <w:numFmt w:val="bullet"/>
      <w:lvlText w:val="•"/>
      <w:lvlJc w:val="left"/>
      <w:pPr>
        <w:ind w:left="2360" w:hanging="421"/>
      </w:pPr>
      <w:rPr>
        <w:rFonts w:hint="default"/>
        <w:lang w:val="zh-CN" w:eastAsia="zh-CN" w:bidi="zh-CN"/>
      </w:rPr>
    </w:lvl>
    <w:lvl w:ilvl="3" w:tentative="0">
      <w:start w:val="0"/>
      <w:numFmt w:val="bullet"/>
      <w:lvlText w:val="•"/>
      <w:lvlJc w:val="left"/>
      <w:pPr>
        <w:ind w:left="3261" w:hanging="421"/>
      </w:pPr>
      <w:rPr>
        <w:rFonts w:hint="default"/>
        <w:lang w:val="zh-CN" w:eastAsia="zh-CN" w:bidi="zh-CN"/>
      </w:rPr>
    </w:lvl>
    <w:lvl w:ilvl="4" w:tentative="0">
      <w:start w:val="0"/>
      <w:numFmt w:val="bullet"/>
      <w:lvlText w:val="•"/>
      <w:lvlJc w:val="left"/>
      <w:pPr>
        <w:ind w:left="4162" w:hanging="421"/>
      </w:pPr>
      <w:rPr>
        <w:rFonts w:hint="default"/>
        <w:lang w:val="zh-CN" w:eastAsia="zh-CN" w:bidi="zh-CN"/>
      </w:rPr>
    </w:lvl>
    <w:lvl w:ilvl="5" w:tentative="0">
      <w:start w:val="0"/>
      <w:numFmt w:val="bullet"/>
      <w:lvlText w:val="•"/>
      <w:lvlJc w:val="left"/>
      <w:pPr>
        <w:ind w:left="5062" w:hanging="421"/>
      </w:pPr>
      <w:rPr>
        <w:rFonts w:hint="default"/>
        <w:lang w:val="zh-CN" w:eastAsia="zh-CN" w:bidi="zh-CN"/>
      </w:rPr>
    </w:lvl>
    <w:lvl w:ilvl="6" w:tentative="0">
      <w:start w:val="0"/>
      <w:numFmt w:val="bullet"/>
      <w:lvlText w:val="•"/>
      <w:lvlJc w:val="left"/>
      <w:pPr>
        <w:ind w:left="5963" w:hanging="421"/>
      </w:pPr>
      <w:rPr>
        <w:rFonts w:hint="default"/>
        <w:lang w:val="zh-CN" w:eastAsia="zh-CN" w:bidi="zh-CN"/>
      </w:rPr>
    </w:lvl>
    <w:lvl w:ilvl="7" w:tentative="0">
      <w:start w:val="0"/>
      <w:numFmt w:val="bullet"/>
      <w:lvlText w:val="•"/>
      <w:lvlJc w:val="left"/>
      <w:pPr>
        <w:ind w:left="6864" w:hanging="421"/>
      </w:pPr>
      <w:rPr>
        <w:rFonts w:hint="default"/>
        <w:lang w:val="zh-CN" w:eastAsia="zh-CN" w:bidi="zh-CN"/>
      </w:rPr>
    </w:lvl>
    <w:lvl w:ilvl="8" w:tentative="0">
      <w:start w:val="0"/>
      <w:numFmt w:val="bullet"/>
      <w:lvlText w:val="•"/>
      <w:lvlJc w:val="left"/>
      <w:pPr>
        <w:ind w:left="7764" w:hanging="421"/>
      </w:pPr>
      <w:rPr>
        <w:rFonts w:hint="default"/>
        <w:lang w:val="zh-CN" w:eastAsia="zh-CN" w:bidi="zh-CN"/>
      </w:rPr>
    </w:lvl>
  </w:abstractNum>
  <w:abstractNum w:abstractNumId="6">
    <w:nsid w:val="CF092B84"/>
    <w:multiLevelType w:val="multilevel"/>
    <w:tmpl w:val="CF092B84"/>
    <w:lvl w:ilvl="0" w:tentative="0">
      <w:start w:val="1"/>
      <w:numFmt w:val="decimal"/>
      <w:lvlText w:val="%1."/>
      <w:lvlJc w:val="left"/>
      <w:pPr>
        <w:ind w:left="949" w:hanging="720"/>
        <w:jc w:val="left"/>
      </w:pPr>
      <w:rPr>
        <w:rFonts w:hint="default" w:ascii="黑体" w:hAnsi="黑体" w:eastAsia="黑体" w:cs="黑体"/>
        <w:w w:val="100"/>
        <w:sz w:val="36"/>
        <w:szCs w:val="36"/>
        <w:lang w:val="zh-CN" w:eastAsia="zh-CN" w:bidi="zh-CN"/>
      </w:rPr>
    </w:lvl>
    <w:lvl w:ilvl="1" w:tentative="0">
      <w:start w:val="0"/>
      <w:numFmt w:val="bullet"/>
      <w:lvlText w:val=""/>
      <w:lvlJc w:val="left"/>
      <w:pPr>
        <w:ind w:left="1290" w:hanging="420"/>
      </w:pPr>
      <w:rPr>
        <w:rFonts w:hint="default" w:ascii="Wingdings" w:hAnsi="Wingdings" w:eastAsia="Wingdings" w:cs="Wingdings"/>
        <w:w w:val="99"/>
        <w:sz w:val="32"/>
        <w:szCs w:val="32"/>
        <w:lang w:val="zh-CN" w:eastAsia="zh-CN" w:bidi="zh-CN"/>
      </w:rPr>
    </w:lvl>
    <w:lvl w:ilvl="2" w:tentative="0">
      <w:start w:val="0"/>
      <w:numFmt w:val="bullet"/>
      <w:lvlText w:val="•"/>
      <w:lvlJc w:val="left"/>
      <w:pPr>
        <w:ind w:left="2218" w:hanging="420"/>
      </w:pPr>
      <w:rPr>
        <w:rFonts w:hint="default"/>
        <w:lang w:val="zh-CN" w:eastAsia="zh-CN" w:bidi="zh-CN"/>
      </w:rPr>
    </w:lvl>
    <w:lvl w:ilvl="3" w:tentative="0">
      <w:start w:val="0"/>
      <w:numFmt w:val="bullet"/>
      <w:lvlText w:val="•"/>
      <w:lvlJc w:val="left"/>
      <w:pPr>
        <w:ind w:left="3136" w:hanging="420"/>
      </w:pPr>
      <w:rPr>
        <w:rFonts w:hint="default"/>
        <w:lang w:val="zh-CN" w:eastAsia="zh-CN" w:bidi="zh-CN"/>
      </w:rPr>
    </w:lvl>
    <w:lvl w:ilvl="4" w:tentative="0">
      <w:start w:val="0"/>
      <w:numFmt w:val="bullet"/>
      <w:lvlText w:val="•"/>
      <w:lvlJc w:val="left"/>
      <w:pPr>
        <w:ind w:left="4055" w:hanging="420"/>
      </w:pPr>
      <w:rPr>
        <w:rFonts w:hint="default"/>
        <w:lang w:val="zh-CN" w:eastAsia="zh-CN" w:bidi="zh-CN"/>
      </w:rPr>
    </w:lvl>
    <w:lvl w:ilvl="5" w:tentative="0">
      <w:start w:val="0"/>
      <w:numFmt w:val="bullet"/>
      <w:lvlText w:val="•"/>
      <w:lvlJc w:val="left"/>
      <w:pPr>
        <w:ind w:left="4973" w:hanging="420"/>
      </w:pPr>
      <w:rPr>
        <w:rFonts w:hint="default"/>
        <w:lang w:val="zh-CN" w:eastAsia="zh-CN" w:bidi="zh-CN"/>
      </w:rPr>
    </w:lvl>
    <w:lvl w:ilvl="6" w:tentative="0">
      <w:start w:val="0"/>
      <w:numFmt w:val="bullet"/>
      <w:lvlText w:val="•"/>
      <w:lvlJc w:val="left"/>
      <w:pPr>
        <w:ind w:left="5892" w:hanging="420"/>
      </w:pPr>
      <w:rPr>
        <w:rFonts w:hint="default"/>
        <w:lang w:val="zh-CN" w:eastAsia="zh-CN" w:bidi="zh-CN"/>
      </w:rPr>
    </w:lvl>
    <w:lvl w:ilvl="7" w:tentative="0">
      <w:start w:val="0"/>
      <w:numFmt w:val="bullet"/>
      <w:lvlText w:val="•"/>
      <w:lvlJc w:val="left"/>
      <w:pPr>
        <w:ind w:left="6810" w:hanging="420"/>
      </w:pPr>
      <w:rPr>
        <w:rFonts w:hint="default"/>
        <w:lang w:val="zh-CN" w:eastAsia="zh-CN" w:bidi="zh-CN"/>
      </w:rPr>
    </w:lvl>
    <w:lvl w:ilvl="8" w:tentative="0">
      <w:start w:val="0"/>
      <w:numFmt w:val="bullet"/>
      <w:lvlText w:val="•"/>
      <w:lvlJc w:val="left"/>
      <w:pPr>
        <w:ind w:left="7729" w:hanging="420"/>
      </w:pPr>
      <w:rPr>
        <w:rFonts w:hint="default"/>
        <w:lang w:val="zh-CN" w:eastAsia="zh-CN" w:bidi="zh-CN"/>
      </w:rPr>
    </w:lvl>
  </w:abstractNum>
  <w:abstractNum w:abstractNumId="7">
    <w:nsid w:val="D7F9FE59"/>
    <w:multiLevelType w:val="multilevel"/>
    <w:tmpl w:val="D7F9FE59"/>
    <w:lvl w:ilvl="0" w:tentative="0">
      <w:start w:val="1"/>
      <w:numFmt w:val="upperLetter"/>
      <w:lvlText w:val="%1."/>
      <w:lvlJc w:val="left"/>
      <w:pPr>
        <w:ind w:left="1450" w:hanging="421"/>
        <w:jc w:val="left"/>
      </w:pPr>
      <w:rPr>
        <w:rFonts w:hint="default" w:ascii="宋体" w:hAnsi="宋体" w:eastAsia="宋体" w:cs="宋体"/>
        <w:spacing w:val="-15"/>
        <w:w w:val="100"/>
        <w:sz w:val="26"/>
        <w:szCs w:val="26"/>
        <w:lang w:val="zh-CN" w:eastAsia="zh-CN" w:bidi="zh-CN"/>
      </w:rPr>
    </w:lvl>
    <w:lvl w:ilvl="1" w:tentative="0">
      <w:start w:val="0"/>
      <w:numFmt w:val="bullet"/>
      <w:lvlText w:val="•"/>
      <w:lvlJc w:val="left"/>
      <w:pPr>
        <w:ind w:left="1460" w:hanging="421"/>
      </w:pPr>
      <w:rPr>
        <w:rFonts w:hint="default"/>
        <w:lang w:val="zh-CN" w:eastAsia="zh-CN" w:bidi="zh-CN"/>
      </w:rPr>
    </w:lvl>
    <w:lvl w:ilvl="2" w:tentative="0">
      <w:start w:val="0"/>
      <w:numFmt w:val="bullet"/>
      <w:lvlText w:val="•"/>
      <w:lvlJc w:val="left"/>
      <w:pPr>
        <w:ind w:left="2360" w:hanging="421"/>
      </w:pPr>
      <w:rPr>
        <w:rFonts w:hint="default"/>
        <w:lang w:val="zh-CN" w:eastAsia="zh-CN" w:bidi="zh-CN"/>
      </w:rPr>
    </w:lvl>
    <w:lvl w:ilvl="3" w:tentative="0">
      <w:start w:val="0"/>
      <w:numFmt w:val="bullet"/>
      <w:lvlText w:val="•"/>
      <w:lvlJc w:val="left"/>
      <w:pPr>
        <w:ind w:left="3261" w:hanging="421"/>
      </w:pPr>
      <w:rPr>
        <w:rFonts w:hint="default"/>
        <w:lang w:val="zh-CN" w:eastAsia="zh-CN" w:bidi="zh-CN"/>
      </w:rPr>
    </w:lvl>
    <w:lvl w:ilvl="4" w:tentative="0">
      <w:start w:val="0"/>
      <w:numFmt w:val="bullet"/>
      <w:lvlText w:val="•"/>
      <w:lvlJc w:val="left"/>
      <w:pPr>
        <w:ind w:left="4162" w:hanging="421"/>
      </w:pPr>
      <w:rPr>
        <w:rFonts w:hint="default"/>
        <w:lang w:val="zh-CN" w:eastAsia="zh-CN" w:bidi="zh-CN"/>
      </w:rPr>
    </w:lvl>
    <w:lvl w:ilvl="5" w:tentative="0">
      <w:start w:val="0"/>
      <w:numFmt w:val="bullet"/>
      <w:lvlText w:val="•"/>
      <w:lvlJc w:val="left"/>
      <w:pPr>
        <w:ind w:left="5062" w:hanging="421"/>
      </w:pPr>
      <w:rPr>
        <w:rFonts w:hint="default"/>
        <w:lang w:val="zh-CN" w:eastAsia="zh-CN" w:bidi="zh-CN"/>
      </w:rPr>
    </w:lvl>
    <w:lvl w:ilvl="6" w:tentative="0">
      <w:start w:val="0"/>
      <w:numFmt w:val="bullet"/>
      <w:lvlText w:val="•"/>
      <w:lvlJc w:val="left"/>
      <w:pPr>
        <w:ind w:left="5963" w:hanging="421"/>
      </w:pPr>
      <w:rPr>
        <w:rFonts w:hint="default"/>
        <w:lang w:val="zh-CN" w:eastAsia="zh-CN" w:bidi="zh-CN"/>
      </w:rPr>
    </w:lvl>
    <w:lvl w:ilvl="7" w:tentative="0">
      <w:start w:val="0"/>
      <w:numFmt w:val="bullet"/>
      <w:lvlText w:val="•"/>
      <w:lvlJc w:val="left"/>
      <w:pPr>
        <w:ind w:left="6864" w:hanging="421"/>
      </w:pPr>
      <w:rPr>
        <w:rFonts w:hint="default"/>
        <w:lang w:val="zh-CN" w:eastAsia="zh-CN" w:bidi="zh-CN"/>
      </w:rPr>
    </w:lvl>
    <w:lvl w:ilvl="8" w:tentative="0">
      <w:start w:val="0"/>
      <w:numFmt w:val="bullet"/>
      <w:lvlText w:val="•"/>
      <w:lvlJc w:val="left"/>
      <w:pPr>
        <w:ind w:left="7764" w:hanging="421"/>
      </w:pPr>
      <w:rPr>
        <w:rFonts w:hint="default"/>
        <w:lang w:val="zh-CN" w:eastAsia="zh-CN" w:bidi="zh-CN"/>
      </w:rPr>
    </w:lvl>
  </w:abstractNum>
  <w:abstractNum w:abstractNumId="8">
    <w:nsid w:val="DCBA6B53"/>
    <w:multiLevelType w:val="multilevel"/>
    <w:tmpl w:val="DCBA6B53"/>
    <w:lvl w:ilvl="0" w:tentative="0">
      <w:start w:val="1"/>
      <w:numFmt w:val="decimal"/>
      <w:lvlText w:val="%1."/>
      <w:lvlJc w:val="left"/>
      <w:pPr>
        <w:ind w:left="1209" w:hanging="421"/>
        <w:jc w:val="left"/>
      </w:pPr>
      <w:rPr>
        <w:rFonts w:hint="default" w:ascii="宋体" w:hAnsi="宋体" w:eastAsia="宋体" w:cs="宋体"/>
        <w:spacing w:val="-3"/>
        <w:w w:val="100"/>
        <w:sz w:val="26"/>
        <w:szCs w:val="26"/>
        <w:lang w:val="zh-CN" w:eastAsia="zh-CN" w:bidi="zh-CN"/>
      </w:rPr>
    </w:lvl>
    <w:lvl w:ilvl="1" w:tentative="0">
      <w:start w:val="0"/>
      <w:numFmt w:val="bullet"/>
      <w:lvlText w:val="•"/>
      <w:lvlJc w:val="left"/>
      <w:pPr>
        <w:ind w:left="2036" w:hanging="421"/>
      </w:pPr>
      <w:rPr>
        <w:rFonts w:hint="default"/>
        <w:lang w:val="zh-CN" w:eastAsia="zh-CN" w:bidi="zh-CN"/>
      </w:rPr>
    </w:lvl>
    <w:lvl w:ilvl="2" w:tentative="0">
      <w:start w:val="0"/>
      <w:numFmt w:val="bullet"/>
      <w:lvlText w:val="•"/>
      <w:lvlJc w:val="left"/>
      <w:pPr>
        <w:ind w:left="2873" w:hanging="421"/>
      </w:pPr>
      <w:rPr>
        <w:rFonts w:hint="default"/>
        <w:lang w:val="zh-CN" w:eastAsia="zh-CN" w:bidi="zh-CN"/>
      </w:rPr>
    </w:lvl>
    <w:lvl w:ilvl="3" w:tentative="0">
      <w:start w:val="0"/>
      <w:numFmt w:val="bullet"/>
      <w:lvlText w:val="•"/>
      <w:lvlJc w:val="left"/>
      <w:pPr>
        <w:ind w:left="3709" w:hanging="421"/>
      </w:pPr>
      <w:rPr>
        <w:rFonts w:hint="default"/>
        <w:lang w:val="zh-CN" w:eastAsia="zh-CN" w:bidi="zh-CN"/>
      </w:rPr>
    </w:lvl>
    <w:lvl w:ilvl="4" w:tentative="0">
      <w:start w:val="0"/>
      <w:numFmt w:val="bullet"/>
      <w:lvlText w:val="•"/>
      <w:lvlJc w:val="left"/>
      <w:pPr>
        <w:ind w:left="4546" w:hanging="421"/>
      </w:pPr>
      <w:rPr>
        <w:rFonts w:hint="default"/>
        <w:lang w:val="zh-CN" w:eastAsia="zh-CN" w:bidi="zh-CN"/>
      </w:rPr>
    </w:lvl>
    <w:lvl w:ilvl="5" w:tentative="0">
      <w:start w:val="0"/>
      <w:numFmt w:val="bullet"/>
      <w:lvlText w:val="•"/>
      <w:lvlJc w:val="left"/>
      <w:pPr>
        <w:ind w:left="5383" w:hanging="421"/>
      </w:pPr>
      <w:rPr>
        <w:rFonts w:hint="default"/>
        <w:lang w:val="zh-CN" w:eastAsia="zh-CN" w:bidi="zh-CN"/>
      </w:rPr>
    </w:lvl>
    <w:lvl w:ilvl="6" w:tentative="0">
      <w:start w:val="0"/>
      <w:numFmt w:val="bullet"/>
      <w:lvlText w:val="•"/>
      <w:lvlJc w:val="left"/>
      <w:pPr>
        <w:ind w:left="6219" w:hanging="421"/>
      </w:pPr>
      <w:rPr>
        <w:rFonts w:hint="default"/>
        <w:lang w:val="zh-CN" w:eastAsia="zh-CN" w:bidi="zh-CN"/>
      </w:rPr>
    </w:lvl>
    <w:lvl w:ilvl="7" w:tentative="0">
      <w:start w:val="0"/>
      <w:numFmt w:val="bullet"/>
      <w:lvlText w:val="•"/>
      <w:lvlJc w:val="left"/>
      <w:pPr>
        <w:ind w:left="7056" w:hanging="421"/>
      </w:pPr>
      <w:rPr>
        <w:rFonts w:hint="default"/>
        <w:lang w:val="zh-CN" w:eastAsia="zh-CN" w:bidi="zh-CN"/>
      </w:rPr>
    </w:lvl>
    <w:lvl w:ilvl="8" w:tentative="0">
      <w:start w:val="0"/>
      <w:numFmt w:val="bullet"/>
      <w:lvlText w:val="•"/>
      <w:lvlJc w:val="left"/>
      <w:pPr>
        <w:ind w:left="7893" w:hanging="421"/>
      </w:pPr>
      <w:rPr>
        <w:rFonts w:hint="default"/>
        <w:lang w:val="zh-CN" w:eastAsia="zh-CN" w:bidi="zh-CN"/>
      </w:rPr>
    </w:lvl>
  </w:abstractNum>
  <w:abstractNum w:abstractNumId="9">
    <w:nsid w:val="F4B5D9F5"/>
    <w:multiLevelType w:val="multilevel"/>
    <w:tmpl w:val="F4B5D9F5"/>
    <w:lvl w:ilvl="0" w:tentative="0">
      <w:start w:val="1"/>
      <w:numFmt w:val="upperLetter"/>
      <w:lvlText w:val="%1."/>
      <w:lvlJc w:val="left"/>
      <w:pPr>
        <w:ind w:left="1209" w:hanging="421"/>
        <w:jc w:val="right"/>
      </w:pPr>
      <w:rPr>
        <w:rFonts w:hint="default" w:ascii="宋体" w:hAnsi="宋体" w:eastAsia="宋体" w:cs="宋体"/>
        <w:spacing w:val="-3"/>
        <w:w w:val="100"/>
        <w:sz w:val="26"/>
        <w:szCs w:val="26"/>
        <w:lang w:val="zh-CN" w:eastAsia="zh-CN" w:bidi="zh-CN"/>
      </w:rPr>
    </w:lvl>
    <w:lvl w:ilvl="1" w:tentative="0">
      <w:start w:val="0"/>
      <w:numFmt w:val="bullet"/>
      <w:lvlText w:val="•"/>
      <w:lvlJc w:val="left"/>
      <w:pPr>
        <w:ind w:left="2036" w:hanging="421"/>
      </w:pPr>
      <w:rPr>
        <w:rFonts w:hint="default"/>
        <w:lang w:val="zh-CN" w:eastAsia="zh-CN" w:bidi="zh-CN"/>
      </w:rPr>
    </w:lvl>
    <w:lvl w:ilvl="2" w:tentative="0">
      <w:start w:val="0"/>
      <w:numFmt w:val="bullet"/>
      <w:lvlText w:val="•"/>
      <w:lvlJc w:val="left"/>
      <w:pPr>
        <w:ind w:left="2873" w:hanging="421"/>
      </w:pPr>
      <w:rPr>
        <w:rFonts w:hint="default"/>
        <w:lang w:val="zh-CN" w:eastAsia="zh-CN" w:bidi="zh-CN"/>
      </w:rPr>
    </w:lvl>
    <w:lvl w:ilvl="3" w:tentative="0">
      <w:start w:val="0"/>
      <w:numFmt w:val="bullet"/>
      <w:lvlText w:val="•"/>
      <w:lvlJc w:val="left"/>
      <w:pPr>
        <w:ind w:left="3709" w:hanging="421"/>
      </w:pPr>
      <w:rPr>
        <w:rFonts w:hint="default"/>
        <w:lang w:val="zh-CN" w:eastAsia="zh-CN" w:bidi="zh-CN"/>
      </w:rPr>
    </w:lvl>
    <w:lvl w:ilvl="4" w:tentative="0">
      <w:start w:val="0"/>
      <w:numFmt w:val="bullet"/>
      <w:lvlText w:val="•"/>
      <w:lvlJc w:val="left"/>
      <w:pPr>
        <w:ind w:left="4546" w:hanging="421"/>
      </w:pPr>
      <w:rPr>
        <w:rFonts w:hint="default"/>
        <w:lang w:val="zh-CN" w:eastAsia="zh-CN" w:bidi="zh-CN"/>
      </w:rPr>
    </w:lvl>
    <w:lvl w:ilvl="5" w:tentative="0">
      <w:start w:val="0"/>
      <w:numFmt w:val="bullet"/>
      <w:lvlText w:val="•"/>
      <w:lvlJc w:val="left"/>
      <w:pPr>
        <w:ind w:left="5383" w:hanging="421"/>
      </w:pPr>
      <w:rPr>
        <w:rFonts w:hint="default"/>
        <w:lang w:val="zh-CN" w:eastAsia="zh-CN" w:bidi="zh-CN"/>
      </w:rPr>
    </w:lvl>
    <w:lvl w:ilvl="6" w:tentative="0">
      <w:start w:val="0"/>
      <w:numFmt w:val="bullet"/>
      <w:lvlText w:val="•"/>
      <w:lvlJc w:val="left"/>
      <w:pPr>
        <w:ind w:left="6219" w:hanging="421"/>
      </w:pPr>
      <w:rPr>
        <w:rFonts w:hint="default"/>
        <w:lang w:val="zh-CN" w:eastAsia="zh-CN" w:bidi="zh-CN"/>
      </w:rPr>
    </w:lvl>
    <w:lvl w:ilvl="7" w:tentative="0">
      <w:start w:val="0"/>
      <w:numFmt w:val="bullet"/>
      <w:lvlText w:val="•"/>
      <w:lvlJc w:val="left"/>
      <w:pPr>
        <w:ind w:left="7056" w:hanging="421"/>
      </w:pPr>
      <w:rPr>
        <w:rFonts w:hint="default"/>
        <w:lang w:val="zh-CN" w:eastAsia="zh-CN" w:bidi="zh-CN"/>
      </w:rPr>
    </w:lvl>
    <w:lvl w:ilvl="8" w:tentative="0">
      <w:start w:val="0"/>
      <w:numFmt w:val="bullet"/>
      <w:lvlText w:val="•"/>
      <w:lvlJc w:val="left"/>
      <w:pPr>
        <w:ind w:left="7893" w:hanging="421"/>
      </w:pPr>
      <w:rPr>
        <w:rFonts w:hint="default"/>
        <w:lang w:val="zh-CN" w:eastAsia="zh-CN" w:bidi="zh-CN"/>
      </w:rPr>
    </w:lvl>
  </w:abstractNum>
  <w:abstractNum w:abstractNumId="10">
    <w:nsid w:val="0053208E"/>
    <w:multiLevelType w:val="multilevel"/>
    <w:tmpl w:val="0053208E"/>
    <w:lvl w:ilvl="0" w:tentative="0">
      <w:start w:val="1"/>
      <w:numFmt w:val="decimal"/>
      <w:lvlText w:val="%1."/>
      <w:lvlJc w:val="left"/>
      <w:pPr>
        <w:ind w:left="718" w:hanging="490"/>
        <w:jc w:val="left"/>
      </w:pPr>
      <w:rPr>
        <w:rFonts w:hint="default" w:ascii="Times New Roman" w:hAnsi="Times New Roman" w:eastAsia="Times New Roman" w:cs="Times New Roman"/>
        <w:b/>
        <w:bCs/>
        <w:w w:val="100"/>
        <w:sz w:val="28"/>
        <w:szCs w:val="28"/>
        <w:lang w:val="zh-CN" w:eastAsia="zh-CN" w:bidi="zh-CN"/>
      </w:rPr>
    </w:lvl>
    <w:lvl w:ilvl="1" w:tentative="0">
      <w:start w:val="1"/>
      <w:numFmt w:val="decimal"/>
      <w:lvlText w:val="%1.%2"/>
      <w:lvlJc w:val="left"/>
      <w:pPr>
        <w:ind w:left="1011" w:hanging="572"/>
        <w:jc w:val="left"/>
      </w:pPr>
      <w:rPr>
        <w:rFonts w:hint="default" w:ascii="Times New Roman" w:hAnsi="Times New Roman" w:eastAsia="Times New Roman" w:cs="Times New Roman"/>
        <w:w w:val="100"/>
        <w:sz w:val="28"/>
        <w:szCs w:val="28"/>
        <w:lang w:val="zh-CN" w:eastAsia="zh-CN" w:bidi="zh-CN"/>
      </w:rPr>
    </w:lvl>
    <w:lvl w:ilvl="2" w:tentative="0">
      <w:start w:val="1"/>
      <w:numFmt w:val="decimal"/>
      <w:lvlText w:val="%1.%2.%3"/>
      <w:lvlJc w:val="left"/>
      <w:pPr>
        <w:ind w:left="1489" w:hanging="840"/>
        <w:jc w:val="left"/>
      </w:pPr>
      <w:rPr>
        <w:rFonts w:hint="default" w:ascii="Times New Roman" w:hAnsi="Times New Roman" w:eastAsia="Times New Roman" w:cs="Times New Roman"/>
        <w:spacing w:val="-3"/>
        <w:w w:val="100"/>
        <w:sz w:val="28"/>
        <w:szCs w:val="28"/>
        <w:lang w:val="zh-CN" w:eastAsia="zh-CN" w:bidi="zh-CN"/>
      </w:rPr>
    </w:lvl>
    <w:lvl w:ilvl="3" w:tentative="0">
      <w:start w:val="0"/>
      <w:numFmt w:val="bullet"/>
      <w:lvlText w:val="•"/>
      <w:lvlJc w:val="left"/>
      <w:pPr>
        <w:ind w:left="2490" w:hanging="840"/>
      </w:pPr>
      <w:rPr>
        <w:rFonts w:hint="default"/>
        <w:lang w:val="zh-CN" w:eastAsia="zh-CN" w:bidi="zh-CN"/>
      </w:rPr>
    </w:lvl>
    <w:lvl w:ilvl="4" w:tentative="0">
      <w:start w:val="0"/>
      <w:numFmt w:val="bullet"/>
      <w:lvlText w:val="•"/>
      <w:lvlJc w:val="left"/>
      <w:pPr>
        <w:ind w:left="3501" w:hanging="840"/>
      </w:pPr>
      <w:rPr>
        <w:rFonts w:hint="default"/>
        <w:lang w:val="zh-CN" w:eastAsia="zh-CN" w:bidi="zh-CN"/>
      </w:rPr>
    </w:lvl>
    <w:lvl w:ilvl="5" w:tentative="0">
      <w:start w:val="0"/>
      <w:numFmt w:val="bullet"/>
      <w:lvlText w:val="•"/>
      <w:lvlJc w:val="left"/>
      <w:pPr>
        <w:ind w:left="4512" w:hanging="840"/>
      </w:pPr>
      <w:rPr>
        <w:rFonts w:hint="default"/>
        <w:lang w:val="zh-CN" w:eastAsia="zh-CN" w:bidi="zh-CN"/>
      </w:rPr>
    </w:lvl>
    <w:lvl w:ilvl="6" w:tentative="0">
      <w:start w:val="0"/>
      <w:numFmt w:val="bullet"/>
      <w:lvlText w:val="•"/>
      <w:lvlJc w:val="left"/>
      <w:pPr>
        <w:ind w:left="5523" w:hanging="840"/>
      </w:pPr>
      <w:rPr>
        <w:rFonts w:hint="default"/>
        <w:lang w:val="zh-CN" w:eastAsia="zh-CN" w:bidi="zh-CN"/>
      </w:rPr>
    </w:lvl>
    <w:lvl w:ilvl="7" w:tentative="0">
      <w:start w:val="0"/>
      <w:numFmt w:val="bullet"/>
      <w:lvlText w:val="•"/>
      <w:lvlJc w:val="left"/>
      <w:pPr>
        <w:ind w:left="6534" w:hanging="840"/>
      </w:pPr>
      <w:rPr>
        <w:rFonts w:hint="default"/>
        <w:lang w:val="zh-CN" w:eastAsia="zh-CN" w:bidi="zh-CN"/>
      </w:rPr>
    </w:lvl>
    <w:lvl w:ilvl="8" w:tentative="0">
      <w:start w:val="0"/>
      <w:numFmt w:val="bullet"/>
      <w:lvlText w:val="•"/>
      <w:lvlJc w:val="left"/>
      <w:pPr>
        <w:ind w:left="7544" w:hanging="840"/>
      </w:pPr>
      <w:rPr>
        <w:rFonts w:hint="default"/>
        <w:lang w:val="zh-CN" w:eastAsia="zh-CN" w:bidi="zh-CN"/>
      </w:rPr>
    </w:lvl>
  </w:abstractNum>
  <w:abstractNum w:abstractNumId="11">
    <w:nsid w:val="0248C179"/>
    <w:multiLevelType w:val="multilevel"/>
    <w:tmpl w:val="0248C179"/>
    <w:lvl w:ilvl="0" w:tentative="0">
      <w:start w:val="1"/>
      <w:numFmt w:val="decimal"/>
      <w:lvlText w:val="%1."/>
      <w:lvlJc w:val="left"/>
      <w:pPr>
        <w:ind w:left="1209" w:hanging="421"/>
        <w:jc w:val="left"/>
      </w:pPr>
      <w:rPr>
        <w:rFonts w:hint="default" w:ascii="宋体" w:hAnsi="宋体" w:eastAsia="宋体" w:cs="宋体"/>
        <w:spacing w:val="-3"/>
        <w:w w:val="100"/>
        <w:sz w:val="26"/>
        <w:szCs w:val="26"/>
        <w:lang w:val="zh-CN" w:eastAsia="zh-CN" w:bidi="zh-CN"/>
      </w:rPr>
    </w:lvl>
    <w:lvl w:ilvl="1" w:tentative="0">
      <w:start w:val="1"/>
      <w:numFmt w:val="upperLetter"/>
      <w:lvlText w:val="%2."/>
      <w:lvlJc w:val="left"/>
      <w:pPr>
        <w:ind w:left="1209" w:hanging="421"/>
        <w:jc w:val="left"/>
      </w:pPr>
      <w:rPr>
        <w:rFonts w:hint="default" w:ascii="宋体" w:hAnsi="宋体" w:eastAsia="宋体" w:cs="宋体"/>
        <w:spacing w:val="-72"/>
        <w:w w:val="100"/>
        <w:sz w:val="26"/>
        <w:szCs w:val="26"/>
        <w:lang w:val="zh-CN" w:eastAsia="zh-CN" w:bidi="zh-CN"/>
      </w:rPr>
    </w:lvl>
    <w:lvl w:ilvl="2" w:tentative="0">
      <w:start w:val="0"/>
      <w:numFmt w:val="bullet"/>
      <w:lvlText w:val="•"/>
      <w:lvlJc w:val="left"/>
      <w:pPr>
        <w:ind w:left="3960" w:hanging="421"/>
      </w:pPr>
      <w:rPr>
        <w:rFonts w:hint="default"/>
        <w:lang w:val="zh-CN" w:eastAsia="zh-CN" w:bidi="zh-CN"/>
      </w:rPr>
    </w:lvl>
    <w:lvl w:ilvl="3" w:tentative="0">
      <w:start w:val="0"/>
      <w:numFmt w:val="bullet"/>
      <w:lvlText w:val="•"/>
      <w:lvlJc w:val="left"/>
      <w:pPr>
        <w:ind w:left="4661" w:hanging="421"/>
      </w:pPr>
      <w:rPr>
        <w:rFonts w:hint="default"/>
        <w:lang w:val="zh-CN" w:eastAsia="zh-CN" w:bidi="zh-CN"/>
      </w:rPr>
    </w:lvl>
    <w:lvl w:ilvl="4" w:tentative="0">
      <w:start w:val="0"/>
      <w:numFmt w:val="bullet"/>
      <w:lvlText w:val="•"/>
      <w:lvlJc w:val="left"/>
      <w:pPr>
        <w:ind w:left="5362" w:hanging="421"/>
      </w:pPr>
      <w:rPr>
        <w:rFonts w:hint="default"/>
        <w:lang w:val="zh-CN" w:eastAsia="zh-CN" w:bidi="zh-CN"/>
      </w:rPr>
    </w:lvl>
    <w:lvl w:ilvl="5" w:tentative="0">
      <w:start w:val="0"/>
      <w:numFmt w:val="bullet"/>
      <w:lvlText w:val="•"/>
      <w:lvlJc w:val="left"/>
      <w:pPr>
        <w:ind w:left="6062" w:hanging="421"/>
      </w:pPr>
      <w:rPr>
        <w:rFonts w:hint="default"/>
        <w:lang w:val="zh-CN" w:eastAsia="zh-CN" w:bidi="zh-CN"/>
      </w:rPr>
    </w:lvl>
    <w:lvl w:ilvl="6" w:tentative="0">
      <w:start w:val="0"/>
      <w:numFmt w:val="bullet"/>
      <w:lvlText w:val="•"/>
      <w:lvlJc w:val="left"/>
      <w:pPr>
        <w:ind w:left="6763" w:hanging="421"/>
      </w:pPr>
      <w:rPr>
        <w:rFonts w:hint="default"/>
        <w:lang w:val="zh-CN" w:eastAsia="zh-CN" w:bidi="zh-CN"/>
      </w:rPr>
    </w:lvl>
    <w:lvl w:ilvl="7" w:tentative="0">
      <w:start w:val="0"/>
      <w:numFmt w:val="bullet"/>
      <w:lvlText w:val="•"/>
      <w:lvlJc w:val="left"/>
      <w:pPr>
        <w:ind w:left="7464" w:hanging="421"/>
      </w:pPr>
      <w:rPr>
        <w:rFonts w:hint="default"/>
        <w:lang w:val="zh-CN" w:eastAsia="zh-CN" w:bidi="zh-CN"/>
      </w:rPr>
    </w:lvl>
    <w:lvl w:ilvl="8" w:tentative="0">
      <w:start w:val="0"/>
      <w:numFmt w:val="bullet"/>
      <w:lvlText w:val="•"/>
      <w:lvlJc w:val="left"/>
      <w:pPr>
        <w:ind w:left="8164" w:hanging="421"/>
      </w:pPr>
      <w:rPr>
        <w:rFonts w:hint="default"/>
        <w:lang w:val="zh-CN" w:eastAsia="zh-CN" w:bidi="zh-CN"/>
      </w:rPr>
    </w:lvl>
  </w:abstractNum>
  <w:abstractNum w:abstractNumId="12">
    <w:nsid w:val="03D62ECE"/>
    <w:multiLevelType w:val="multilevel"/>
    <w:tmpl w:val="03D62ECE"/>
    <w:lvl w:ilvl="0" w:tentative="0">
      <w:start w:val="1"/>
      <w:numFmt w:val="upperLetter"/>
      <w:lvlText w:val="%1."/>
      <w:lvlJc w:val="left"/>
      <w:pPr>
        <w:ind w:left="1209" w:hanging="421"/>
        <w:jc w:val="left"/>
      </w:pPr>
      <w:rPr>
        <w:rFonts w:hint="default" w:ascii="宋体" w:hAnsi="宋体" w:eastAsia="宋体" w:cs="宋体"/>
        <w:spacing w:val="-3"/>
        <w:w w:val="100"/>
        <w:sz w:val="26"/>
        <w:szCs w:val="26"/>
        <w:lang w:val="zh-CN" w:eastAsia="zh-CN" w:bidi="zh-CN"/>
      </w:rPr>
    </w:lvl>
    <w:lvl w:ilvl="1" w:tentative="0">
      <w:start w:val="0"/>
      <w:numFmt w:val="bullet"/>
      <w:lvlText w:val="•"/>
      <w:lvlJc w:val="left"/>
      <w:pPr>
        <w:ind w:left="2036" w:hanging="421"/>
      </w:pPr>
      <w:rPr>
        <w:rFonts w:hint="default"/>
        <w:lang w:val="zh-CN" w:eastAsia="zh-CN" w:bidi="zh-CN"/>
      </w:rPr>
    </w:lvl>
    <w:lvl w:ilvl="2" w:tentative="0">
      <w:start w:val="0"/>
      <w:numFmt w:val="bullet"/>
      <w:lvlText w:val="•"/>
      <w:lvlJc w:val="left"/>
      <w:pPr>
        <w:ind w:left="2873" w:hanging="421"/>
      </w:pPr>
      <w:rPr>
        <w:rFonts w:hint="default"/>
        <w:lang w:val="zh-CN" w:eastAsia="zh-CN" w:bidi="zh-CN"/>
      </w:rPr>
    </w:lvl>
    <w:lvl w:ilvl="3" w:tentative="0">
      <w:start w:val="0"/>
      <w:numFmt w:val="bullet"/>
      <w:lvlText w:val="•"/>
      <w:lvlJc w:val="left"/>
      <w:pPr>
        <w:ind w:left="3709" w:hanging="421"/>
      </w:pPr>
      <w:rPr>
        <w:rFonts w:hint="default"/>
        <w:lang w:val="zh-CN" w:eastAsia="zh-CN" w:bidi="zh-CN"/>
      </w:rPr>
    </w:lvl>
    <w:lvl w:ilvl="4" w:tentative="0">
      <w:start w:val="0"/>
      <w:numFmt w:val="bullet"/>
      <w:lvlText w:val="•"/>
      <w:lvlJc w:val="left"/>
      <w:pPr>
        <w:ind w:left="4546" w:hanging="421"/>
      </w:pPr>
      <w:rPr>
        <w:rFonts w:hint="default"/>
        <w:lang w:val="zh-CN" w:eastAsia="zh-CN" w:bidi="zh-CN"/>
      </w:rPr>
    </w:lvl>
    <w:lvl w:ilvl="5" w:tentative="0">
      <w:start w:val="0"/>
      <w:numFmt w:val="bullet"/>
      <w:lvlText w:val="•"/>
      <w:lvlJc w:val="left"/>
      <w:pPr>
        <w:ind w:left="5383" w:hanging="421"/>
      </w:pPr>
      <w:rPr>
        <w:rFonts w:hint="default"/>
        <w:lang w:val="zh-CN" w:eastAsia="zh-CN" w:bidi="zh-CN"/>
      </w:rPr>
    </w:lvl>
    <w:lvl w:ilvl="6" w:tentative="0">
      <w:start w:val="0"/>
      <w:numFmt w:val="bullet"/>
      <w:lvlText w:val="•"/>
      <w:lvlJc w:val="left"/>
      <w:pPr>
        <w:ind w:left="6219" w:hanging="421"/>
      </w:pPr>
      <w:rPr>
        <w:rFonts w:hint="default"/>
        <w:lang w:val="zh-CN" w:eastAsia="zh-CN" w:bidi="zh-CN"/>
      </w:rPr>
    </w:lvl>
    <w:lvl w:ilvl="7" w:tentative="0">
      <w:start w:val="0"/>
      <w:numFmt w:val="bullet"/>
      <w:lvlText w:val="•"/>
      <w:lvlJc w:val="left"/>
      <w:pPr>
        <w:ind w:left="7056" w:hanging="421"/>
      </w:pPr>
      <w:rPr>
        <w:rFonts w:hint="default"/>
        <w:lang w:val="zh-CN" w:eastAsia="zh-CN" w:bidi="zh-CN"/>
      </w:rPr>
    </w:lvl>
    <w:lvl w:ilvl="8" w:tentative="0">
      <w:start w:val="0"/>
      <w:numFmt w:val="bullet"/>
      <w:lvlText w:val="•"/>
      <w:lvlJc w:val="left"/>
      <w:pPr>
        <w:ind w:left="7893" w:hanging="421"/>
      </w:pPr>
      <w:rPr>
        <w:rFonts w:hint="default"/>
        <w:lang w:val="zh-CN" w:eastAsia="zh-CN" w:bidi="zh-CN"/>
      </w:rPr>
    </w:lvl>
  </w:abstractNum>
  <w:abstractNum w:abstractNumId="13">
    <w:nsid w:val="0E640482"/>
    <w:multiLevelType w:val="multilevel"/>
    <w:tmpl w:val="0E640482"/>
    <w:lvl w:ilvl="0" w:tentative="0">
      <w:start w:val="1"/>
      <w:numFmt w:val="upperLetter"/>
      <w:lvlText w:val="%1."/>
      <w:lvlJc w:val="left"/>
      <w:pPr>
        <w:ind w:left="1264" w:hanging="476"/>
        <w:jc w:val="left"/>
      </w:pPr>
      <w:rPr>
        <w:rFonts w:hint="default" w:ascii="宋体" w:hAnsi="宋体" w:eastAsia="宋体" w:cs="宋体"/>
        <w:spacing w:val="-2"/>
        <w:w w:val="100"/>
        <w:sz w:val="28"/>
        <w:szCs w:val="28"/>
        <w:lang w:val="zh-CN" w:eastAsia="zh-CN" w:bidi="zh-CN"/>
      </w:rPr>
    </w:lvl>
    <w:lvl w:ilvl="1" w:tentative="0">
      <w:start w:val="0"/>
      <w:numFmt w:val="bullet"/>
      <w:lvlText w:val="•"/>
      <w:lvlJc w:val="left"/>
      <w:pPr>
        <w:ind w:left="1275" w:hanging="476"/>
      </w:pPr>
      <w:rPr>
        <w:rFonts w:hint="default"/>
        <w:lang w:val="zh-CN" w:eastAsia="zh-CN" w:bidi="zh-CN"/>
      </w:rPr>
    </w:lvl>
    <w:lvl w:ilvl="2" w:tentative="0">
      <w:start w:val="0"/>
      <w:numFmt w:val="bullet"/>
      <w:lvlText w:val="•"/>
      <w:lvlJc w:val="left"/>
      <w:pPr>
        <w:ind w:left="1291" w:hanging="476"/>
      </w:pPr>
      <w:rPr>
        <w:rFonts w:hint="default"/>
        <w:lang w:val="zh-CN" w:eastAsia="zh-CN" w:bidi="zh-CN"/>
      </w:rPr>
    </w:lvl>
    <w:lvl w:ilvl="3" w:tentative="0">
      <w:start w:val="0"/>
      <w:numFmt w:val="bullet"/>
      <w:lvlText w:val="•"/>
      <w:lvlJc w:val="left"/>
      <w:pPr>
        <w:ind w:left="1307" w:hanging="476"/>
      </w:pPr>
      <w:rPr>
        <w:rFonts w:hint="default"/>
        <w:lang w:val="zh-CN" w:eastAsia="zh-CN" w:bidi="zh-CN"/>
      </w:rPr>
    </w:lvl>
    <w:lvl w:ilvl="4" w:tentative="0">
      <w:start w:val="0"/>
      <w:numFmt w:val="bullet"/>
      <w:lvlText w:val="•"/>
      <w:lvlJc w:val="left"/>
      <w:pPr>
        <w:ind w:left="1323" w:hanging="476"/>
      </w:pPr>
      <w:rPr>
        <w:rFonts w:hint="default"/>
        <w:lang w:val="zh-CN" w:eastAsia="zh-CN" w:bidi="zh-CN"/>
      </w:rPr>
    </w:lvl>
    <w:lvl w:ilvl="5" w:tentative="0">
      <w:start w:val="0"/>
      <w:numFmt w:val="bullet"/>
      <w:lvlText w:val="•"/>
      <w:lvlJc w:val="left"/>
      <w:pPr>
        <w:ind w:left="1339" w:hanging="476"/>
      </w:pPr>
      <w:rPr>
        <w:rFonts w:hint="default"/>
        <w:lang w:val="zh-CN" w:eastAsia="zh-CN" w:bidi="zh-CN"/>
      </w:rPr>
    </w:lvl>
    <w:lvl w:ilvl="6" w:tentative="0">
      <w:start w:val="0"/>
      <w:numFmt w:val="bullet"/>
      <w:lvlText w:val="•"/>
      <w:lvlJc w:val="left"/>
      <w:pPr>
        <w:ind w:left="1355" w:hanging="476"/>
      </w:pPr>
      <w:rPr>
        <w:rFonts w:hint="default"/>
        <w:lang w:val="zh-CN" w:eastAsia="zh-CN" w:bidi="zh-CN"/>
      </w:rPr>
    </w:lvl>
    <w:lvl w:ilvl="7" w:tentative="0">
      <w:start w:val="0"/>
      <w:numFmt w:val="bullet"/>
      <w:lvlText w:val="•"/>
      <w:lvlJc w:val="left"/>
      <w:pPr>
        <w:ind w:left="1370" w:hanging="476"/>
      </w:pPr>
      <w:rPr>
        <w:rFonts w:hint="default"/>
        <w:lang w:val="zh-CN" w:eastAsia="zh-CN" w:bidi="zh-CN"/>
      </w:rPr>
    </w:lvl>
    <w:lvl w:ilvl="8" w:tentative="0">
      <w:start w:val="0"/>
      <w:numFmt w:val="bullet"/>
      <w:lvlText w:val="•"/>
      <w:lvlJc w:val="left"/>
      <w:pPr>
        <w:ind w:left="1386" w:hanging="476"/>
      </w:pPr>
      <w:rPr>
        <w:rFonts w:hint="default"/>
        <w:lang w:val="zh-CN" w:eastAsia="zh-CN" w:bidi="zh-CN"/>
      </w:rPr>
    </w:lvl>
  </w:abstractNum>
  <w:abstractNum w:abstractNumId="14">
    <w:nsid w:val="2470EC97"/>
    <w:multiLevelType w:val="multilevel"/>
    <w:tmpl w:val="2470EC97"/>
    <w:lvl w:ilvl="0" w:tentative="0">
      <w:start w:val="1"/>
      <w:numFmt w:val="decimal"/>
      <w:lvlText w:val="%1."/>
      <w:lvlJc w:val="left"/>
      <w:pPr>
        <w:ind w:left="229" w:hanging="421"/>
        <w:jc w:val="left"/>
      </w:pPr>
      <w:rPr>
        <w:rFonts w:hint="default" w:ascii="宋体" w:hAnsi="宋体" w:eastAsia="宋体" w:cs="宋体"/>
        <w:spacing w:val="-15"/>
        <w:w w:val="100"/>
        <w:sz w:val="26"/>
        <w:szCs w:val="26"/>
        <w:lang w:val="zh-CN" w:eastAsia="zh-CN" w:bidi="zh-CN"/>
      </w:rPr>
    </w:lvl>
    <w:lvl w:ilvl="1" w:tentative="0">
      <w:start w:val="0"/>
      <w:numFmt w:val="bullet"/>
      <w:lvlText w:val="•"/>
      <w:lvlJc w:val="left"/>
      <w:pPr>
        <w:ind w:left="1154" w:hanging="421"/>
      </w:pPr>
      <w:rPr>
        <w:rFonts w:hint="default"/>
        <w:lang w:val="zh-CN" w:eastAsia="zh-CN" w:bidi="zh-CN"/>
      </w:rPr>
    </w:lvl>
    <w:lvl w:ilvl="2" w:tentative="0">
      <w:start w:val="0"/>
      <w:numFmt w:val="bullet"/>
      <w:lvlText w:val="•"/>
      <w:lvlJc w:val="left"/>
      <w:pPr>
        <w:ind w:left="2089" w:hanging="421"/>
      </w:pPr>
      <w:rPr>
        <w:rFonts w:hint="default"/>
        <w:lang w:val="zh-CN" w:eastAsia="zh-CN" w:bidi="zh-CN"/>
      </w:rPr>
    </w:lvl>
    <w:lvl w:ilvl="3" w:tentative="0">
      <w:start w:val="0"/>
      <w:numFmt w:val="bullet"/>
      <w:lvlText w:val="•"/>
      <w:lvlJc w:val="left"/>
      <w:pPr>
        <w:ind w:left="3023" w:hanging="421"/>
      </w:pPr>
      <w:rPr>
        <w:rFonts w:hint="default"/>
        <w:lang w:val="zh-CN" w:eastAsia="zh-CN" w:bidi="zh-CN"/>
      </w:rPr>
    </w:lvl>
    <w:lvl w:ilvl="4" w:tentative="0">
      <w:start w:val="0"/>
      <w:numFmt w:val="bullet"/>
      <w:lvlText w:val="•"/>
      <w:lvlJc w:val="left"/>
      <w:pPr>
        <w:ind w:left="3958" w:hanging="421"/>
      </w:pPr>
      <w:rPr>
        <w:rFonts w:hint="default"/>
        <w:lang w:val="zh-CN" w:eastAsia="zh-CN" w:bidi="zh-CN"/>
      </w:rPr>
    </w:lvl>
    <w:lvl w:ilvl="5" w:tentative="0">
      <w:start w:val="0"/>
      <w:numFmt w:val="bullet"/>
      <w:lvlText w:val="•"/>
      <w:lvlJc w:val="left"/>
      <w:pPr>
        <w:ind w:left="4893" w:hanging="421"/>
      </w:pPr>
      <w:rPr>
        <w:rFonts w:hint="default"/>
        <w:lang w:val="zh-CN" w:eastAsia="zh-CN" w:bidi="zh-CN"/>
      </w:rPr>
    </w:lvl>
    <w:lvl w:ilvl="6" w:tentative="0">
      <w:start w:val="0"/>
      <w:numFmt w:val="bullet"/>
      <w:lvlText w:val="•"/>
      <w:lvlJc w:val="left"/>
      <w:pPr>
        <w:ind w:left="5827" w:hanging="421"/>
      </w:pPr>
      <w:rPr>
        <w:rFonts w:hint="default"/>
        <w:lang w:val="zh-CN" w:eastAsia="zh-CN" w:bidi="zh-CN"/>
      </w:rPr>
    </w:lvl>
    <w:lvl w:ilvl="7" w:tentative="0">
      <w:start w:val="0"/>
      <w:numFmt w:val="bullet"/>
      <w:lvlText w:val="•"/>
      <w:lvlJc w:val="left"/>
      <w:pPr>
        <w:ind w:left="6762" w:hanging="421"/>
      </w:pPr>
      <w:rPr>
        <w:rFonts w:hint="default"/>
        <w:lang w:val="zh-CN" w:eastAsia="zh-CN" w:bidi="zh-CN"/>
      </w:rPr>
    </w:lvl>
    <w:lvl w:ilvl="8" w:tentative="0">
      <w:start w:val="0"/>
      <w:numFmt w:val="bullet"/>
      <w:lvlText w:val="•"/>
      <w:lvlJc w:val="left"/>
      <w:pPr>
        <w:ind w:left="7697" w:hanging="421"/>
      </w:pPr>
      <w:rPr>
        <w:rFonts w:hint="default"/>
        <w:lang w:val="zh-CN" w:eastAsia="zh-CN" w:bidi="zh-CN"/>
      </w:rPr>
    </w:lvl>
  </w:abstractNum>
  <w:abstractNum w:abstractNumId="15">
    <w:nsid w:val="25B654F3"/>
    <w:multiLevelType w:val="multilevel"/>
    <w:tmpl w:val="25B654F3"/>
    <w:lvl w:ilvl="0" w:tentative="0">
      <w:start w:val="5"/>
      <w:numFmt w:val="decimal"/>
      <w:lvlText w:val="%1"/>
      <w:lvlJc w:val="left"/>
      <w:pPr>
        <w:ind w:left="1030" w:hanging="802"/>
        <w:jc w:val="left"/>
      </w:pPr>
      <w:rPr>
        <w:rFonts w:hint="default"/>
        <w:lang w:val="zh-CN" w:eastAsia="zh-CN" w:bidi="zh-CN"/>
      </w:rPr>
    </w:lvl>
    <w:lvl w:ilvl="1" w:tentative="0">
      <w:start w:val="2"/>
      <w:numFmt w:val="decimal"/>
      <w:lvlText w:val="%1.%2"/>
      <w:lvlJc w:val="left"/>
      <w:pPr>
        <w:ind w:left="1030" w:hanging="802"/>
        <w:jc w:val="left"/>
      </w:pPr>
      <w:rPr>
        <w:rFonts w:hint="default" w:ascii="黑体" w:hAnsi="黑体" w:eastAsia="黑体" w:cs="黑体"/>
        <w:w w:val="99"/>
        <w:sz w:val="32"/>
        <w:szCs w:val="32"/>
        <w:lang w:val="zh-CN" w:eastAsia="zh-CN" w:bidi="zh-CN"/>
      </w:rPr>
    </w:lvl>
    <w:lvl w:ilvl="2" w:tentative="0">
      <w:start w:val="1"/>
      <w:numFmt w:val="decimal"/>
      <w:lvlText w:val="%1.%2.%3"/>
      <w:lvlJc w:val="left"/>
      <w:pPr>
        <w:ind w:left="1350" w:hanging="1121"/>
        <w:jc w:val="left"/>
      </w:pPr>
      <w:rPr>
        <w:rFonts w:hint="default" w:ascii="黑体" w:hAnsi="黑体" w:eastAsia="黑体" w:cs="黑体"/>
        <w:spacing w:val="-2"/>
        <w:w w:val="99"/>
        <w:sz w:val="32"/>
        <w:szCs w:val="32"/>
        <w:lang w:val="zh-CN" w:eastAsia="zh-CN" w:bidi="zh-CN"/>
      </w:rPr>
    </w:lvl>
    <w:lvl w:ilvl="3" w:tentative="0">
      <w:start w:val="1"/>
      <w:numFmt w:val="decimal"/>
      <w:lvlText w:val="%1.%2.%3.%4"/>
      <w:lvlJc w:val="left"/>
      <w:pPr>
        <w:ind w:left="1681" w:hanging="1452"/>
        <w:jc w:val="left"/>
      </w:pPr>
      <w:rPr>
        <w:rFonts w:hint="default" w:ascii="宋体" w:hAnsi="宋体" w:eastAsia="宋体" w:cs="宋体"/>
        <w:b/>
        <w:bCs/>
        <w:w w:val="98"/>
        <w:sz w:val="32"/>
        <w:szCs w:val="32"/>
        <w:lang w:val="zh-CN" w:eastAsia="zh-CN" w:bidi="zh-CN"/>
      </w:rPr>
    </w:lvl>
    <w:lvl w:ilvl="4" w:tentative="0">
      <w:start w:val="0"/>
      <w:numFmt w:val="bullet"/>
      <w:lvlText w:val="•"/>
      <w:lvlJc w:val="left"/>
      <w:pPr>
        <w:ind w:left="2806" w:hanging="1452"/>
      </w:pPr>
      <w:rPr>
        <w:rFonts w:hint="default"/>
        <w:lang w:val="zh-CN" w:eastAsia="zh-CN" w:bidi="zh-CN"/>
      </w:rPr>
    </w:lvl>
    <w:lvl w:ilvl="5" w:tentative="0">
      <w:start w:val="0"/>
      <w:numFmt w:val="bullet"/>
      <w:lvlText w:val="•"/>
      <w:lvlJc w:val="left"/>
      <w:pPr>
        <w:ind w:left="3933" w:hanging="1452"/>
      </w:pPr>
      <w:rPr>
        <w:rFonts w:hint="default"/>
        <w:lang w:val="zh-CN" w:eastAsia="zh-CN" w:bidi="zh-CN"/>
      </w:rPr>
    </w:lvl>
    <w:lvl w:ilvl="6" w:tentative="0">
      <w:start w:val="0"/>
      <w:numFmt w:val="bullet"/>
      <w:lvlText w:val="•"/>
      <w:lvlJc w:val="left"/>
      <w:pPr>
        <w:ind w:left="5059" w:hanging="1452"/>
      </w:pPr>
      <w:rPr>
        <w:rFonts w:hint="default"/>
        <w:lang w:val="zh-CN" w:eastAsia="zh-CN" w:bidi="zh-CN"/>
      </w:rPr>
    </w:lvl>
    <w:lvl w:ilvl="7" w:tentative="0">
      <w:start w:val="0"/>
      <w:numFmt w:val="bullet"/>
      <w:lvlText w:val="•"/>
      <w:lvlJc w:val="left"/>
      <w:pPr>
        <w:ind w:left="6186" w:hanging="1452"/>
      </w:pPr>
      <w:rPr>
        <w:rFonts w:hint="default"/>
        <w:lang w:val="zh-CN" w:eastAsia="zh-CN" w:bidi="zh-CN"/>
      </w:rPr>
    </w:lvl>
    <w:lvl w:ilvl="8" w:tentative="0">
      <w:start w:val="0"/>
      <w:numFmt w:val="bullet"/>
      <w:lvlText w:val="•"/>
      <w:lvlJc w:val="left"/>
      <w:pPr>
        <w:ind w:left="7313" w:hanging="1452"/>
      </w:pPr>
      <w:rPr>
        <w:rFonts w:hint="default"/>
        <w:lang w:val="zh-CN" w:eastAsia="zh-CN" w:bidi="zh-CN"/>
      </w:rPr>
    </w:lvl>
  </w:abstractNum>
  <w:abstractNum w:abstractNumId="16">
    <w:nsid w:val="2A8F537B"/>
    <w:multiLevelType w:val="multilevel"/>
    <w:tmpl w:val="2A8F537B"/>
    <w:lvl w:ilvl="0" w:tentative="0">
      <w:start w:val="1"/>
      <w:numFmt w:val="upperLetter"/>
      <w:lvlText w:val="%1."/>
      <w:lvlJc w:val="left"/>
      <w:pPr>
        <w:ind w:left="1450" w:hanging="421"/>
        <w:jc w:val="right"/>
      </w:pPr>
      <w:rPr>
        <w:rFonts w:hint="default" w:ascii="宋体" w:hAnsi="宋体" w:eastAsia="宋体" w:cs="宋体"/>
        <w:spacing w:val="-67"/>
        <w:w w:val="100"/>
        <w:sz w:val="26"/>
        <w:szCs w:val="26"/>
        <w:lang w:val="zh-CN" w:eastAsia="zh-CN" w:bidi="zh-CN"/>
      </w:rPr>
    </w:lvl>
    <w:lvl w:ilvl="1" w:tentative="0">
      <w:start w:val="0"/>
      <w:numFmt w:val="bullet"/>
      <w:lvlText w:val="•"/>
      <w:lvlJc w:val="left"/>
      <w:pPr>
        <w:ind w:left="1460" w:hanging="421"/>
      </w:pPr>
      <w:rPr>
        <w:rFonts w:hint="default"/>
        <w:lang w:val="zh-CN" w:eastAsia="zh-CN" w:bidi="zh-CN"/>
      </w:rPr>
    </w:lvl>
    <w:lvl w:ilvl="2" w:tentative="0">
      <w:start w:val="0"/>
      <w:numFmt w:val="bullet"/>
      <w:lvlText w:val="•"/>
      <w:lvlJc w:val="left"/>
      <w:pPr>
        <w:ind w:left="2360" w:hanging="421"/>
      </w:pPr>
      <w:rPr>
        <w:rFonts w:hint="default"/>
        <w:lang w:val="zh-CN" w:eastAsia="zh-CN" w:bidi="zh-CN"/>
      </w:rPr>
    </w:lvl>
    <w:lvl w:ilvl="3" w:tentative="0">
      <w:start w:val="0"/>
      <w:numFmt w:val="bullet"/>
      <w:lvlText w:val="•"/>
      <w:lvlJc w:val="left"/>
      <w:pPr>
        <w:ind w:left="3261" w:hanging="421"/>
      </w:pPr>
      <w:rPr>
        <w:rFonts w:hint="default"/>
        <w:lang w:val="zh-CN" w:eastAsia="zh-CN" w:bidi="zh-CN"/>
      </w:rPr>
    </w:lvl>
    <w:lvl w:ilvl="4" w:tentative="0">
      <w:start w:val="0"/>
      <w:numFmt w:val="bullet"/>
      <w:lvlText w:val="•"/>
      <w:lvlJc w:val="left"/>
      <w:pPr>
        <w:ind w:left="4162" w:hanging="421"/>
      </w:pPr>
      <w:rPr>
        <w:rFonts w:hint="default"/>
        <w:lang w:val="zh-CN" w:eastAsia="zh-CN" w:bidi="zh-CN"/>
      </w:rPr>
    </w:lvl>
    <w:lvl w:ilvl="5" w:tentative="0">
      <w:start w:val="0"/>
      <w:numFmt w:val="bullet"/>
      <w:lvlText w:val="•"/>
      <w:lvlJc w:val="left"/>
      <w:pPr>
        <w:ind w:left="5062" w:hanging="421"/>
      </w:pPr>
      <w:rPr>
        <w:rFonts w:hint="default"/>
        <w:lang w:val="zh-CN" w:eastAsia="zh-CN" w:bidi="zh-CN"/>
      </w:rPr>
    </w:lvl>
    <w:lvl w:ilvl="6" w:tentative="0">
      <w:start w:val="0"/>
      <w:numFmt w:val="bullet"/>
      <w:lvlText w:val="•"/>
      <w:lvlJc w:val="left"/>
      <w:pPr>
        <w:ind w:left="5963" w:hanging="421"/>
      </w:pPr>
      <w:rPr>
        <w:rFonts w:hint="default"/>
        <w:lang w:val="zh-CN" w:eastAsia="zh-CN" w:bidi="zh-CN"/>
      </w:rPr>
    </w:lvl>
    <w:lvl w:ilvl="7" w:tentative="0">
      <w:start w:val="0"/>
      <w:numFmt w:val="bullet"/>
      <w:lvlText w:val="•"/>
      <w:lvlJc w:val="left"/>
      <w:pPr>
        <w:ind w:left="6864" w:hanging="421"/>
      </w:pPr>
      <w:rPr>
        <w:rFonts w:hint="default"/>
        <w:lang w:val="zh-CN" w:eastAsia="zh-CN" w:bidi="zh-CN"/>
      </w:rPr>
    </w:lvl>
    <w:lvl w:ilvl="8" w:tentative="0">
      <w:start w:val="0"/>
      <w:numFmt w:val="bullet"/>
      <w:lvlText w:val="•"/>
      <w:lvlJc w:val="left"/>
      <w:pPr>
        <w:ind w:left="7764" w:hanging="421"/>
      </w:pPr>
      <w:rPr>
        <w:rFonts w:hint="default"/>
        <w:lang w:val="zh-CN" w:eastAsia="zh-CN" w:bidi="zh-CN"/>
      </w:rPr>
    </w:lvl>
  </w:abstractNum>
  <w:abstractNum w:abstractNumId="17">
    <w:nsid w:val="46A08BB8"/>
    <w:multiLevelType w:val="multilevel"/>
    <w:tmpl w:val="46A08BB8"/>
    <w:lvl w:ilvl="0" w:tentative="0">
      <w:start w:val="2"/>
      <w:numFmt w:val="decimal"/>
      <w:lvlText w:val="%1."/>
      <w:lvlJc w:val="left"/>
      <w:pPr>
        <w:ind w:left="788" w:hanging="421"/>
        <w:jc w:val="left"/>
      </w:pPr>
      <w:rPr>
        <w:rFonts w:hint="default" w:ascii="宋体" w:hAnsi="宋体" w:eastAsia="宋体" w:cs="宋体"/>
        <w:spacing w:val="-71"/>
        <w:w w:val="100"/>
        <w:sz w:val="26"/>
        <w:szCs w:val="26"/>
        <w:lang w:val="zh-CN" w:eastAsia="zh-CN" w:bidi="zh-CN"/>
      </w:rPr>
    </w:lvl>
    <w:lvl w:ilvl="1" w:tentative="0">
      <w:start w:val="0"/>
      <w:numFmt w:val="bullet"/>
      <w:lvlText w:val="•"/>
      <w:lvlJc w:val="left"/>
      <w:pPr>
        <w:ind w:left="1658" w:hanging="421"/>
      </w:pPr>
      <w:rPr>
        <w:rFonts w:hint="default"/>
        <w:lang w:val="zh-CN" w:eastAsia="zh-CN" w:bidi="zh-CN"/>
      </w:rPr>
    </w:lvl>
    <w:lvl w:ilvl="2" w:tentative="0">
      <w:start w:val="0"/>
      <w:numFmt w:val="bullet"/>
      <w:lvlText w:val="•"/>
      <w:lvlJc w:val="left"/>
      <w:pPr>
        <w:ind w:left="2537" w:hanging="421"/>
      </w:pPr>
      <w:rPr>
        <w:rFonts w:hint="default"/>
        <w:lang w:val="zh-CN" w:eastAsia="zh-CN" w:bidi="zh-CN"/>
      </w:rPr>
    </w:lvl>
    <w:lvl w:ilvl="3" w:tentative="0">
      <w:start w:val="0"/>
      <w:numFmt w:val="bullet"/>
      <w:lvlText w:val="•"/>
      <w:lvlJc w:val="left"/>
      <w:pPr>
        <w:ind w:left="3415" w:hanging="421"/>
      </w:pPr>
      <w:rPr>
        <w:rFonts w:hint="default"/>
        <w:lang w:val="zh-CN" w:eastAsia="zh-CN" w:bidi="zh-CN"/>
      </w:rPr>
    </w:lvl>
    <w:lvl w:ilvl="4" w:tentative="0">
      <w:start w:val="0"/>
      <w:numFmt w:val="bullet"/>
      <w:lvlText w:val="•"/>
      <w:lvlJc w:val="left"/>
      <w:pPr>
        <w:ind w:left="4294" w:hanging="421"/>
      </w:pPr>
      <w:rPr>
        <w:rFonts w:hint="default"/>
        <w:lang w:val="zh-CN" w:eastAsia="zh-CN" w:bidi="zh-CN"/>
      </w:rPr>
    </w:lvl>
    <w:lvl w:ilvl="5" w:tentative="0">
      <w:start w:val="0"/>
      <w:numFmt w:val="bullet"/>
      <w:lvlText w:val="•"/>
      <w:lvlJc w:val="left"/>
      <w:pPr>
        <w:ind w:left="5173" w:hanging="421"/>
      </w:pPr>
      <w:rPr>
        <w:rFonts w:hint="default"/>
        <w:lang w:val="zh-CN" w:eastAsia="zh-CN" w:bidi="zh-CN"/>
      </w:rPr>
    </w:lvl>
    <w:lvl w:ilvl="6" w:tentative="0">
      <w:start w:val="0"/>
      <w:numFmt w:val="bullet"/>
      <w:lvlText w:val="•"/>
      <w:lvlJc w:val="left"/>
      <w:pPr>
        <w:ind w:left="6051" w:hanging="421"/>
      </w:pPr>
      <w:rPr>
        <w:rFonts w:hint="default"/>
        <w:lang w:val="zh-CN" w:eastAsia="zh-CN" w:bidi="zh-CN"/>
      </w:rPr>
    </w:lvl>
    <w:lvl w:ilvl="7" w:tentative="0">
      <w:start w:val="0"/>
      <w:numFmt w:val="bullet"/>
      <w:lvlText w:val="•"/>
      <w:lvlJc w:val="left"/>
      <w:pPr>
        <w:ind w:left="6930" w:hanging="421"/>
      </w:pPr>
      <w:rPr>
        <w:rFonts w:hint="default"/>
        <w:lang w:val="zh-CN" w:eastAsia="zh-CN" w:bidi="zh-CN"/>
      </w:rPr>
    </w:lvl>
    <w:lvl w:ilvl="8" w:tentative="0">
      <w:start w:val="0"/>
      <w:numFmt w:val="bullet"/>
      <w:lvlText w:val="•"/>
      <w:lvlJc w:val="left"/>
      <w:pPr>
        <w:ind w:left="7809" w:hanging="421"/>
      </w:pPr>
      <w:rPr>
        <w:rFonts w:hint="default"/>
        <w:lang w:val="zh-CN" w:eastAsia="zh-CN" w:bidi="zh-CN"/>
      </w:rPr>
    </w:lvl>
  </w:abstractNum>
  <w:abstractNum w:abstractNumId="18">
    <w:nsid w:val="4C1BAE26"/>
    <w:multiLevelType w:val="multilevel"/>
    <w:tmpl w:val="4C1BAE26"/>
    <w:lvl w:ilvl="0" w:tentative="0">
      <w:start w:val="1"/>
      <w:numFmt w:val="decimal"/>
      <w:lvlText w:val="%1."/>
      <w:lvlJc w:val="left"/>
      <w:pPr>
        <w:ind w:left="229" w:hanging="421"/>
        <w:jc w:val="left"/>
      </w:pPr>
      <w:rPr>
        <w:rFonts w:hint="default" w:ascii="宋体" w:hAnsi="宋体" w:eastAsia="宋体" w:cs="宋体"/>
        <w:spacing w:val="-15"/>
        <w:w w:val="100"/>
        <w:sz w:val="26"/>
        <w:szCs w:val="26"/>
        <w:lang w:val="zh-CN" w:eastAsia="zh-CN" w:bidi="zh-CN"/>
      </w:rPr>
    </w:lvl>
    <w:lvl w:ilvl="1" w:tentative="0">
      <w:start w:val="1"/>
      <w:numFmt w:val="upperLetter"/>
      <w:lvlText w:val="%2."/>
      <w:lvlJc w:val="left"/>
      <w:pPr>
        <w:ind w:left="1209" w:hanging="421"/>
        <w:jc w:val="left"/>
      </w:pPr>
      <w:rPr>
        <w:rFonts w:hint="default" w:ascii="宋体" w:hAnsi="宋体" w:eastAsia="宋体" w:cs="宋体"/>
        <w:spacing w:val="-3"/>
        <w:w w:val="100"/>
        <w:sz w:val="26"/>
        <w:szCs w:val="26"/>
        <w:lang w:val="zh-CN" w:eastAsia="zh-CN" w:bidi="zh-CN"/>
      </w:rPr>
    </w:lvl>
    <w:lvl w:ilvl="2" w:tentative="0">
      <w:start w:val="0"/>
      <w:numFmt w:val="bullet"/>
      <w:lvlText w:val="•"/>
      <w:lvlJc w:val="left"/>
      <w:pPr>
        <w:ind w:left="2129" w:hanging="421"/>
      </w:pPr>
      <w:rPr>
        <w:rFonts w:hint="default"/>
        <w:lang w:val="zh-CN" w:eastAsia="zh-CN" w:bidi="zh-CN"/>
      </w:rPr>
    </w:lvl>
    <w:lvl w:ilvl="3" w:tentative="0">
      <w:start w:val="0"/>
      <w:numFmt w:val="bullet"/>
      <w:lvlText w:val="•"/>
      <w:lvlJc w:val="left"/>
      <w:pPr>
        <w:ind w:left="3059" w:hanging="421"/>
      </w:pPr>
      <w:rPr>
        <w:rFonts w:hint="default"/>
        <w:lang w:val="zh-CN" w:eastAsia="zh-CN" w:bidi="zh-CN"/>
      </w:rPr>
    </w:lvl>
    <w:lvl w:ilvl="4" w:tentative="0">
      <w:start w:val="0"/>
      <w:numFmt w:val="bullet"/>
      <w:lvlText w:val="•"/>
      <w:lvlJc w:val="left"/>
      <w:pPr>
        <w:ind w:left="3988" w:hanging="421"/>
      </w:pPr>
      <w:rPr>
        <w:rFonts w:hint="default"/>
        <w:lang w:val="zh-CN" w:eastAsia="zh-CN" w:bidi="zh-CN"/>
      </w:rPr>
    </w:lvl>
    <w:lvl w:ilvl="5" w:tentative="0">
      <w:start w:val="0"/>
      <w:numFmt w:val="bullet"/>
      <w:lvlText w:val="•"/>
      <w:lvlJc w:val="left"/>
      <w:pPr>
        <w:ind w:left="4918" w:hanging="421"/>
      </w:pPr>
      <w:rPr>
        <w:rFonts w:hint="default"/>
        <w:lang w:val="zh-CN" w:eastAsia="zh-CN" w:bidi="zh-CN"/>
      </w:rPr>
    </w:lvl>
    <w:lvl w:ilvl="6" w:tentative="0">
      <w:start w:val="0"/>
      <w:numFmt w:val="bullet"/>
      <w:lvlText w:val="•"/>
      <w:lvlJc w:val="left"/>
      <w:pPr>
        <w:ind w:left="5848" w:hanging="421"/>
      </w:pPr>
      <w:rPr>
        <w:rFonts w:hint="default"/>
        <w:lang w:val="zh-CN" w:eastAsia="zh-CN" w:bidi="zh-CN"/>
      </w:rPr>
    </w:lvl>
    <w:lvl w:ilvl="7" w:tentative="0">
      <w:start w:val="0"/>
      <w:numFmt w:val="bullet"/>
      <w:lvlText w:val="•"/>
      <w:lvlJc w:val="left"/>
      <w:pPr>
        <w:ind w:left="6777" w:hanging="421"/>
      </w:pPr>
      <w:rPr>
        <w:rFonts w:hint="default"/>
        <w:lang w:val="zh-CN" w:eastAsia="zh-CN" w:bidi="zh-CN"/>
      </w:rPr>
    </w:lvl>
    <w:lvl w:ilvl="8" w:tentative="0">
      <w:start w:val="0"/>
      <w:numFmt w:val="bullet"/>
      <w:lvlText w:val="•"/>
      <w:lvlJc w:val="left"/>
      <w:pPr>
        <w:ind w:left="7707" w:hanging="421"/>
      </w:pPr>
      <w:rPr>
        <w:rFonts w:hint="default"/>
        <w:lang w:val="zh-CN" w:eastAsia="zh-CN" w:bidi="zh-CN"/>
      </w:rPr>
    </w:lvl>
  </w:abstractNum>
  <w:abstractNum w:abstractNumId="19">
    <w:nsid w:val="4D4DC07F"/>
    <w:multiLevelType w:val="multilevel"/>
    <w:tmpl w:val="4D4DC07F"/>
    <w:lvl w:ilvl="0" w:tentative="0">
      <w:start w:val="5"/>
      <w:numFmt w:val="decimal"/>
      <w:lvlText w:val="%1"/>
      <w:lvlJc w:val="left"/>
      <w:pPr>
        <w:ind w:left="1030" w:hanging="802"/>
        <w:jc w:val="left"/>
      </w:pPr>
      <w:rPr>
        <w:rFonts w:hint="default"/>
        <w:lang w:val="zh-CN" w:eastAsia="zh-CN" w:bidi="zh-CN"/>
      </w:rPr>
    </w:lvl>
    <w:lvl w:ilvl="1" w:tentative="0">
      <w:start w:val="3"/>
      <w:numFmt w:val="decimal"/>
      <w:lvlText w:val="%1.%2"/>
      <w:lvlJc w:val="left"/>
      <w:pPr>
        <w:ind w:left="1030" w:hanging="802"/>
        <w:jc w:val="left"/>
      </w:pPr>
      <w:rPr>
        <w:rFonts w:hint="default" w:ascii="黑体" w:hAnsi="黑体" w:eastAsia="黑体" w:cs="黑体"/>
        <w:w w:val="99"/>
        <w:sz w:val="32"/>
        <w:szCs w:val="32"/>
        <w:lang w:val="zh-CN" w:eastAsia="zh-CN" w:bidi="zh-CN"/>
      </w:rPr>
    </w:lvl>
    <w:lvl w:ilvl="2" w:tentative="0">
      <w:start w:val="1"/>
      <w:numFmt w:val="decimal"/>
      <w:lvlText w:val="%1.%2.%3"/>
      <w:lvlJc w:val="left"/>
      <w:pPr>
        <w:ind w:left="1350" w:hanging="1121"/>
        <w:jc w:val="left"/>
      </w:pPr>
      <w:rPr>
        <w:rFonts w:hint="default" w:ascii="黑体" w:hAnsi="黑体" w:eastAsia="黑体" w:cs="黑体"/>
        <w:spacing w:val="-2"/>
        <w:w w:val="99"/>
        <w:sz w:val="32"/>
        <w:szCs w:val="32"/>
        <w:lang w:val="zh-CN" w:eastAsia="zh-CN" w:bidi="zh-CN"/>
      </w:rPr>
    </w:lvl>
    <w:lvl w:ilvl="3" w:tentative="0">
      <w:start w:val="1"/>
      <w:numFmt w:val="decimal"/>
      <w:lvlText w:val="%1.%2.%3.%4"/>
      <w:lvlJc w:val="left"/>
      <w:pPr>
        <w:ind w:left="1681" w:hanging="1452"/>
        <w:jc w:val="left"/>
      </w:pPr>
      <w:rPr>
        <w:rFonts w:hint="default" w:ascii="宋体" w:hAnsi="宋体" w:eastAsia="宋体" w:cs="宋体"/>
        <w:b/>
        <w:bCs/>
        <w:w w:val="98"/>
        <w:sz w:val="32"/>
        <w:szCs w:val="32"/>
        <w:lang w:val="zh-CN" w:eastAsia="zh-CN" w:bidi="zh-CN"/>
      </w:rPr>
    </w:lvl>
    <w:lvl w:ilvl="4" w:tentative="0">
      <w:start w:val="0"/>
      <w:numFmt w:val="bullet"/>
      <w:lvlText w:val="•"/>
      <w:lvlJc w:val="left"/>
      <w:pPr>
        <w:ind w:left="1680" w:hanging="1452"/>
      </w:pPr>
      <w:rPr>
        <w:rFonts w:hint="default"/>
        <w:lang w:val="zh-CN" w:eastAsia="zh-CN" w:bidi="zh-CN"/>
      </w:rPr>
    </w:lvl>
    <w:lvl w:ilvl="5" w:tentative="0">
      <w:start w:val="0"/>
      <w:numFmt w:val="bullet"/>
      <w:lvlText w:val="•"/>
      <w:lvlJc w:val="left"/>
      <w:pPr>
        <w:ind w:left="3880" w:hanging="1452"/>
      </w:pPr>
      <w:rPr>
        <w:rFonts w:hint="default"/>
        <w:lang w:val="zh-CN" w:eastAsia="zh-CN" w:bidi="zh-CN"/>
      </w:rPr>
    </w:lvl>
    <w:lvl w:ilvl="6" w:tentative="0">
      <w:start w:val="0"/>
      <w:numFmt w:val="bullet"/>
      <w:lvlText w:val="•"/>
      <w:lvlJc w:val="left"/>
      <w:pPr>
        <w:ind w:left="5017" w:hanging="1452"/>
      </w:pPr>
      <w:rPr>
        <w:rFonts w:hint="default"/>
        <w:lang w:val="zh-CN" w:eastAsia="zh-CN" w:bidi="zh-CN"/>
      </w:rPr>
    </w:lvl>
    <w:lvl w:ilvl="7" w:tentative="0">
      <w:start w:val="0"/>
      <w:numFmt w:val="bullet"/>
      <w:lvlText w:val="•"/>
      <w:lvlJc w:val="left"/>
      <w:pPr>
        <w:ind w:left="6154" w:hanging="1452"/>
      </w:pPr>
      <w:rPr>
        <w:rFonts w:hint="default"/>
        <w:lang w:val="zh-CN" w:eastAsia="zh-CN" w:bidi="zh-CN"/>
      </w:rPr>
    </w:lvl>
    <w:lvl w:ilvl="8" w:tentative="0">
      <w:start w:val="0"/>
      <w:numFmt w:val="bullet"/>
      <w:lvlText w:val="•"/>
      <w:lvlJc w:val="left"/>
      <w:pPr>
        <w:ind w:left="7291" w:hanging="1452"/>
      </w:pPr>
      <w:rPr>
        <w:rFonts w:hint="default"/>
        <w:lang w:val="zh-CN" w:eastAsia="zh-CN" w:bidi="zh-CN"/>
      </w:rPr>
    </w:lvl>
  </w:abstractNum>
  <w:abstractNum w:abstractNumId="20">
    <w:nsid w:val="59ADCABA"/>
    <w:multiLevelType w:val="multilevel"/>
    <w:tmpl w:val="59ADCABA"/>
    <w:lvl w:ilvl="0" w:tentative="0">
      <w:start w:val="2"/>
      <w:numFmt w:val="decimal"/>
      <w:lvlText w:val="%1"/>
      <w:lvlJc w:val="left"/>
      <w:pPr>
        <w:ind w:left="1030" w:hanging="802"/>
        <w:jc w:val="left"/>
      </w:pPr>
      <w:rPr>
        <w:rFonts w:hint="default"/>
        <w:lang w:val="zh-CN" w:eastAsia="zh-CN" w:bidi="zh-CN"/>
      </w:rPr>
    </w:lvl>
    <w:lvl w:ilvl="1" w:tentative="0">
      <w:start w:val="1"/>
      <w:numFmt w:val="decimal"/>
      <w:lvlText w:val="%1.%2"/>
      <w:lvlJc w:val="left"/>
      <w:pPr>
        <w:ind w:left="1030" w:hanging="802"/>
        <w:jc w:val="left"/>
      </w:pPr>
      <w:rPr>
        <w:rFonts w:hint="default" w:ascii="黑体" w:hAnsi="黑体" w:eastAsia="黑体" w:cs="黑体"/>
        <w:w w:val="99"/>
        <w:sz w:val="32"/>
        <w:szCs w:val="32"/>
        <w:lang w:val="zh-CN" w:eastAsia="zh-CN" w:bidi="zh-CN"/>
      </w:rPr>
    </w:lvl>
    <w:lvl w:ilvl="2" w:tentative="0">
      <w:start w:val="0"/>
      <w:numFmt w:val="bullet"/>
      <w:lvlText w:val=""/>
      <w:lvlJc w:val="left"/>
      <w:pPr>
        <w:ind w:left="229" w:hanging="420"/>
      </w:pPr>
      <w:rPr>
        <w:rFonts w:hint="default" w:ascii="Wingdings" w:hAnsi="Wingdings" w:eastAsia="Wingdings" w:cs="Wingdings"/>
        <w:w w:val="99"/>
        <w:sz w:val="32"/>
        <w:szCs w:val="32"/>
        <w:lang w:val="zh-CN" w:eastAsia="zh-CN" w:bidi="zh-CN"/>
      </w:rPr>
    </w:lvl>
    <w:lvl w:ilvl="3" w:tentative="0">
      <w:start w:val="0"/>
      <w:numFmt w:val="bullet"/>
      <w:lvlText w:val="•"/>
      <w:lvlJc w:val="left"/>
      <w:pPr>
        <w:ind w:left="2934" w:hanging="420"/>
      </w:pPr>
      <w:rPr>
        <w:rFonts w:hint="default"/>
        <w:lang w:val="zh-CN" w:eastAsia="zh-CN" w:bidi="zh-CN"/>
      </w:rPr>
    </w:lvl>
    <w:lvl w:ilvl="4" w:tentative="0">
      <w:start w:val="0"/>
      <w:numFmt w:val="bullet"/>
      <w:lvlText w:val="•"/>
      <w:lvlJc w:val="left"/>
      <w:pPr>
        <w:ind w:left="3882" w:hanging="420"/>
      </w:pPr>
      <w:rPr>
        <w:rFonts w:hint="default"/>
        <w:lang w:val="zh-CN" w:eastAsia="zh-CN" w:bidi="zh-CN"/>
      </w:rPr>
    </w:lvl>
    <w:lvl w:ilvl="5" w:tentative="0">
      <w:start w:val="0"/>
      <w:numFmt w:val="bullet"/>
      <w:lvlText w:val="•"/>
      <w:lvlJc w:val="left"/>
      <w:pPr>
        <w:ind w:left="4829" w:hanging="420"/>
      </w:pPr>
      <w:rPr>
        <w:rFonts w:hint="default"/>
        <w:lang w:val="zh-CN" w:eastAsia="zh-CN" w:bidi="zh-CN"/>
      </w:rPr>
    </w:lvl>
    <w:lvl w:ilvl="6" w:tentative="0">
      <w:start w:val="0"/>
      <w:numFmt w:val="bullet"/>
      <w:lvlText w:val="•"/>
      <w:lvlJc w:val="left"/>
      <w:pPr>
        <w:ind w:left="5776" w:hanging="420"/>
      </w:pPr>
      <w:rPr>
        <w:rFonts w:hint="default"/>
        <w:lang w:val="zh-CN" w:eastAsia="zh-CN" w:bidi="zh-CN"/>
      </w:rPr>
    </w:lvl>
    <w:lvl w:ilvl="7" w:tentative="0">
      <w:start w:val="0"/>
      <w:numFmt w:val="bullet"/>
      <w:lvlText w:val="•"/>
      <w:lvlJc w:val="left"/>
      <w:pPr>
        <w:ind w:left="6724" w:hanging="420"/>
      </w:pPr>
      <w:rPr>
        <w:rFonts w:hint="default"/>
        <w:lang w:val="zh-CN" w:eastAsia="zh-CN" w:bidi="zh-CN"/>
      </w:rPr>
    </w:lvl>
    <w:lvl w:ilvl="8" w:tentative="0">
      <w:start w:val="0"/>
      <w:numFmt w:val="bullet"/>
      <w:lvlText w:val="•"/>
      <w:lvlJc w:val="left"/>
      <w:pPr>
        <w:ind w:left="7671" w:hanging="420"/>
      </w:pPr>
      <w:rPr>
        <w:rFonts w:hint="default"/>
        <w:lang w:val="zh-CN" w:eastAsia="zh-CN" w:bidi="zh-CN"/>
      </w:rPr>
    </w:lvl>
  </w:abstractNum>
  <w:abstractNum w:abstractNumId="21">
    <w:nsid w:val="5A241D34"/>
    <w:multiLevelType w:val="multilevel"/>
    <w:tmpl w:val="5A241D34"/>
    <w:lvl w:ilvl="0" w:tentative="0">
      <w:start w:val="1"/>
      <w:numFmt w:val="decimal"/>
      <w:lvlText w:val="%1."/>
      <w:lvlJc w:val="left"/>
      <w:pPr>
        <w:ind w:left="1209" w:hanging="421"/>
        <w:jc w:val="left"/>
      </w:pPr>
      <w:rPr>
        <w:rFonts w:hint="default" w:ascii="宋体" w:hAnsi="宋体" w:eastAsia="宋体" w:cs="宋体"/>
        <w:spacing w:val="-3"/>
        <w:w w:val="100"/>
        <w:sz w:val="26"/>
        <w:szCs w:val="26"/>
        <w:lang w:val="zh-CN" w:eastAsia="zh-CN" w:bidi="zh-CN"/>
      </w:rPr>
    </w:lvl>
    <w:lvl w:ilvl="1" w:tentative="0">
      <w:start w:val="0"/>
      <w:numFmt w:val="bullet"/>
      <w:lvlText w:val="•"/>
      <w:lvlJc w:val="left"/>
      <w:pPr>
        <w:ind w:left="2036" w:hanging="421"/>
      </w:pPr>
      <w:rPr>
        <w:rFonts w:hint="default"/>
        <w:lang w:val="zh-CN" w:eastAsia="zh-CN" w:bidi="zh-CN"/>
      </w:rPr>
    </w:lvl>
    <w:lvl w:ilvl="2" w:tentative="0">
      <w:start w:val="0"/>
      <w:numFmt w:val="bullet"/>
      <w:lvlText w:val="•"/>
      <w:lvlJc w:val="left"/>
      <w:pPr>
        <w:ind w:left="2873" w:hanging="421"/>
      </w:pPr>
      <w:rPr>
        <w:rFonts w:hint="default"/>
        <w:lang w:val="zh-CN" w:eastAsia="zh-CN" w:bidi="zh-CN"/>
      </w:rPr>
    </w:lvl>
    <w:lvl w:ilvl="3" w:tentative="0">
      <w:start w:val="0"/>
      <w:numFmt w:val="bullet"/>
      <w:lvlText w:val="•"/>
      <w:lvlJc w:val="left"/>
      <w:pPr>
        <w:ind w:left="3709" w:hanging="421"/>
      </w:pPr>
      <w:rPr>
        <w:rFonts w:hint="default"/>
        <w:lang w:val="zh-CN" w:eastAsia="zh-CN" w:bidi="zh-CN"/>
      </w:rPr>
    </w:lvl>
    <w:lvl w:ilvl="4" w:tentative="0">
      <w:start w:val="0"/>
      <w:numFmt w:val="bullet"/>
      <w:lvlText w:val="•"/>
      <w:lvlJc w:val="left"/>
      <w:pPr>
        <w:ind w:left="4546" w:hanging="421"/>
      </w:pPr>
      <w:rPr>
        <w:rFonts w:hint="default"/>
        <w:lang w:val="zh-CN" w:eastAsia="zh-CN" w:bidi="zh-CN"/>
      </w:rPr>
    </w:lvl>
    <w:lvl w:ilvl="5" w:tentative="0">
      <w:start w:val="0"/>
      <w:numFmt w:val="bullet"/>
      <w:lvlText w:val="•"/>
      <w:lvlJc w:val="left"/>
      <w:pPr>
        <w:ind w:left="5383" w:hanging="421"/>
      </w:pPr>
      <w:rPr>
        <w:rFonts w:hint="default"/>
        <w:lang w:val="zh-CN" w:eastAsia="zh-CN" w:bidi="zh-CN"/>
      </w:rPr>
    </w:lvl>
    <w:lvl w:ilvl="6" w:tentative="0">
      <w:start w:val="0"/>
      <w:numFmt w:val="bullet"/>
      <w:lvlText w:val="•"/>
      <w:lvlJc w:val="left"/>
      <w:pPr>
        <w:ind w:left="6219" w:hanging="421"/>
      </w:pPr>
      <w:rPr>
        <w:rFonts w:hint="default"/>
        <w:lang w:val="zh-CN" w:eastAsia="zh-CN" w:bidi="zh-CN"/>
      </w:rPr>
    </w:lvl>
    <w:lvl w:ilvl="7" w:tentative="0">
      <w:start w:val="0"/>
      <w:numFmt w:val="bullet"/>
      <w:lvlText w:val="•"/>
      <w:lvlJc w:val="left"/>
      <w:pPr>
        <w:ind w:left="7056" w:hanging="421"/>
      </w:pPr>
      <w:rPr>
        <w:rFonts w:hint="default"/>
        <w:lang w:val="zh-CN" w:eastAsia="zh-CN" w:bidi="zh-CN"/>
      </w:rPr>
    </w:lvl>
    <w:lvl w:ilvl="8" w:tentative="0">
      <w:start w:val="0"/>
      <w:numFmt w:val="bullet"/>
      <w:lvlText w:val="•"/>
      <w:lvlJc w:val="left"/>
      <w:pPr>
        <w:ind w:left="7893" w:hanging="421"/>
      </w:pPr>
      <w:rPr>
        <w:rFonts w:hint="default"/>
        <w:lang w:val="zh-CN" w:eastAsia="zh-CN" w:bidi="zh-CN"/>
      </w:rPr>
    </w:lvl>
  </w:abstractNum>
  <w:abstractNum w:abstractNumId="22">
    <w:nsid w:val="60382F6E"/>
    <w:multiLevelType w:val="multilevel"/>
    <w:tmpl w:val="60382F6E"/>
    <w:lvl w:ilvl="0" w:tentative="0">
      <w:start w:val="1"/>
      <w:numFmt w:val="upperLetter"/>
      <w:lvlText w:val="%1."/>
      <w:lvlJc w:val="left"/>
      <w:pPr>
        <w:ind w:left="1450" w:hanging="421"/>
        <w:jc w:val="left"/>
      </w:pPr>
      <w:rPr>
        <w:rFonts w:hint="default" w:ascii="宋体" w:hAnsi="宋体" w:eastAsia="宋体" w:cs="宋体"/>
        <w:spacing w:val="-15"/>
        <w:w w:val="100"/>
        <w:sz w:val="26"/>
        <w:szCs w:val="26"/>
        <w:lang w:val="zh-CN" w:eastAsia="zh-CN" w:bidi="zh-CN"/>
      </w:rPr>
    </w:lvl>
    <w:lvl w:ilvl="1" w:tentative="0">
      <w:start w:val="0"/>
      <w:numFmt w:val="bullet"/>
      <w:lvlText w:val="•"/>
      <w:lvlJc w:val="left"/>
      <w:pPr>
        <w:ind w:left="1460" w:hanging="421"/>
      </w:pPr>
      <w:rPr>
        <w:rFonts w:hint="default"/>
        <w:lang w:val="zh-CN" w:eastAsia="zh-CN" w:bidi="zh-CN"/>
      </w:rPr>
    </w:lvl>
    <w:lvl w:ilvl="2" w:tentative="0">
      <w:start w:val="0"/>
      <w:numFmt w:val="bullet"/>
      <w:lvlText w:val="•"/>
      <w:lvlJc w:val="left"/>
      <w:pPr>
        <w:ind w:left="3320" w:hanging="421"/>
      </w:pPr>
      <w:rPr>
        <w:rFonts w:hint="default"/>
        <w:lang w:val="zh-CN" w:eastAsia="zh-CN" w:bidi="zh-CN"/>
      </w:rPr>
    </w:lvl>
    <w:lvl w:ilvl="3" w:tentative="0">
      <w:start w:val="0"/>
      <w:numFmt w:val="bullet"/>
      <w:lvlText w:val="•"/>
      <w:lvlJc w:val="left"/>
      <w:pPr>
        <w:ind w:left="4100" w:hanging="421"/>
      </w:pPr>
      <w:rPr>
        <w:rFonts w:hint="default"/>
        <w:lang w:val="zh-CN" w:eastAsia="zh-CN" w:bidi="zh-CN"/>
      </w:rPr>
    </w:lvl>
    <w:lvl w:ilvl="4" w:tentative="0">
      <w:start w:val="0"/>
      <w:numFmt w:val="bullet"/>
      <w:lvlText w:val="•"/>
      <w:lvlJc w:val="left"/>
      <w:pPr>
        <w:ind w:left="4881" w:hanging="421"/>
      </w:pPr>
      <w:rPr>
        <w:rFonts w:hint="default"/>
        <w:lang w:val="zh-CN" w:eastAsia="zh-CN" w:bidi="zh-CN"/>
      </w:rPr>
    </w:lvl>
    <w:lvl w:ilvl="5" w:tentative="0">
      <w:start w:val="0"/>
      <w:numFmt w:val="bullet"/>
      <w:lvlText w:val="•"/>
      <w:lvlJc w:val="left"/>
      <w:pPr>
        <w:ind w:left="5662" w:hanging="421"/>
      </w:pPr>
      <w:rPr>
        <w:rFonts w:hint="default"/>
        <w:lang w:val="zh-CN" w:eastAsia="zh-CN" w:bidi="zh-CN"/>
      </w:rPr>
    </w:lvl>
    <w:lvl w:ilvl="6" w:tentative="0">
      <w:start w:val="0"/>
      <w:numFmt w:val="bullet"/>
      <w:lvlText w:val="•"/>
      <w:lvlJc w:val="left"/>
      <w:pPr>
        <w:ind w:left="6443" w:hanging="421"/>
      </w:pPr>
      <w:rPr>
        <w:rFonts w:hint="default"/>
        <w:lang w:val="zh-CN" w:eastAsia="zh-CN" w:bidi="zh-CN"/>
      </w:rPr>
    </w:lvl>
    <w:lvl w:ilvl="7" w:tentative="0">
      <w:start w:val="0"/>
      <w:numFmt w:val="bullet"/>
      <w:lvlText w:val="•"/>
      <w:lvlJc w:val="left"/>
      <w:pPr>
        <w:ind w:left="7224" w:hanging="421"/>
      </w:pPr>
      <w:rPr>
        <w:rFonts w:hint="default"/>
        <w:lang w:val="zh-CN" w:eastAsia="zh-CN" w:bidi="zh-CN"/>
      </w:rPr>
    </w:lvl>
    <w:lvl w:ilvl="8" w:tentative="0">
      <w:start w:val="0"/>
      <w:numFmt w:val="bullet"/>
      <w:lvlText w:val="•"/>
      <w:lvlJc w:val="left"/>
      <w:pPr>
        <w:ind w:left="8004" w:hanging="421"/>
      </w:pPr>
      <w:rPr>
        <w:rFonts w:hint="default"/>
        <w:lang w:val="zh-CN" w:eastAsia="zh-CN" w:bidi="zh-CN"/>
      </w:rPr>
    </w:lvl>
  </w:abstractNum>
  <w:abstractNum w:abstractNumId="23">
    <w:nsid w:val="72183CF9"/>
    <w:multiLevelType w:val="multilevel"/>
    <w:tmpl w:val="72183CF9"/>
    <w:lvl w:ilvl="0" w:tentative="0">
      <w:start w:val="3"/>
      <w:numFmt w:val="upperLetter"/>
      <w:lvlText w:val="%1."/>
      <w:lvlJc w:val="left"/>
      <w:pPr>
        <w:ind w:left="1210" w:hanging="423"/>
        <w:jc w:val="left"/>
      </w:pPr>
      <w:rPr>
        <w:rFonts w:hint="default" w:ascii="宋体" w:hAnsi="宋体" w:eastAsia="宋体" w:cs="宋体"/>
        <w:spacing w:val="-2"/>
        <w:w w:val="100"/>
        <w:sz w:val="26"/>
        <w:szCs w:val="26"/>
        <w:lang w:val="zh-CN" w:eastAsia="zh-CN" w:bidi="zh-CN"/>
      </w:rPr>
    </w:lvl>
    <w:lvl w:ilvl="1" w:tentative="0">
      <w:start w:val="0"/>
      <w:numFmt w:val="bullet"/>
      <w:lvlText w:val="•"/>
      <w:lvlJc w:val="left"/>
      <w:pPr>
        <w:ind w:left="2054" w:hanging="423"/>
      </w:pPr>
      <w:rPr>
        <w:rFonts w:hint="default"/>
        <w:lang w:val="zh-CN" w:eastAsia="zh-CN" w:bidi="zh-CN"/>
      </w:rPr>
    </w:lvl>
    <w:lvl w:ilvl="2" w:tentative="0">
      <w:start w:val="0"/>
      <w:numFmt w:val="bullet"/>
      <w:lvlText w:val="•"/>
      <w:lvlJc w:val="left"/>
      <w:pPr>
        <w:ind w:left="2889" w:hanging="423"/>
      </w:pPr>
      <w:rPr>
        <w:rFonts w:hint="default"/>
        <w:lang w:val="zh-CN" w:eastAsia="zh-CN" w:bidi="zh-CN"/>
      </w:rPr>
    </w:lvl>
    <w:lvl w:ilvl="3" w:tentative="0">
      <w:start w:val="0"/>
      <w:numFmt w:val="bullet"/>
      <w:lvlText w:val="•"/>
      <w:lvlJc w:val="left"/>
      <w:pPr>
        <w:ind w:left="3723" w:hanging="423"/>
      </w:pPr>
      <w:rPr>
        <w:rFonts w:hint="default"/>
        <w:lang w:val="zh-CN" w:eastAsia="zh-CN" w:bidi="zh-CN"/>
      </w:rPr>
    </w:lvl>
    <w:lvl w:ilvl="4" w:tentative="0">
      <w:start w:val="0"/>
      <w:numFmt w:val="bullet"/>
      <w:lvlText w:val="•"/>
      <w:lvlJc w:val="left"/>
      <w:pPr>
        <w:ind w:left="4558" w:hanging="423"/>
      </w:pPr>
      <w:rPr>
        <w:rFonts w:hint="default"/>
        <w:lang w:val="zh-CN" w:eastAsia="zh-CN" w:bidi="zh-CN"/>
      </w:rPr>
    </w:lvl>
    <w:lvl w:ilvl="5" w:tentative="0">
      <w:start w:val="0"/>
      <w:numFmt w:val="bullet"/>
      <w:lvlText w:val="•"/>
      <w:lvlJc w:val="left"/>
      <w:pPr>
        <w:ind w:left="5393" w:hanging="423"/>
      </w:pPr>
      <w:rPr>
        <w:rFonts w:hint="default"/>
        <w:lang w:val="zh-CN" w:eastAsia="zh-CN" w:bidi="zh-CN"/>
      </w:rPr>
    </w:lvl>
    <w:lvl w:ilvl="6" w:tentative="0">
      <w:start w:val="0"/>
      <w:numFmt w:val="bullet"/>
      <w:lvlText w:val="•"/>
      <w:lvlJc w:val="left"/>
      <w:pPr>
        <w:ind w:left="6227" w:hanging="423"/>
      </w:pPr>
      <w:rPr>
        <w:rFonts w:hint="default"/>
        <w:lang w:val="zh-CN" w:eastAsia="zh-CN" w:bidi="zh-CN"/>
      </w:rPr>
    </w:lvl>
    <w:lvl w:ilvl="7" w:tentative="0">
      <w:start w:val="0"/>
      <w:numFmt w:val="bullet"/>
      <w:lvlText w:val="•"/>
      <w:lvlJc w:val="left"/>
      <w:pPr>
        <w:ind w:left="7062" w:hanging="423"/>
      </w:pPr>
      <w:rPr>
        <w:rFonts w:hint="default"/>
        <w:lang w:val="zh-CN" w:eastAsia="zh-CN" w:bidi="zh-CN"/>
      </w:rPr>
    </w:lvl>
    <w:lvl w:ilvl="8" w:tentative="0">
      <w:start w:val="0"/>
      <w:numFmt w:val="bullet"/>
      <w:lvlText w:val="•"/>
      <w:lvlJc w:val="left"/>
      <w:pPr>
        <w:ind w:left="7897" w:hanging="423"/>
      </w:pPr>
      <w:rPr>
        <w:rFonts w:hint="default"/>
        <w:lang w:val="zh-CN" w:eastAsia="zh-CN" w:bidi="zh-CN"/>
      </w:rPr>
    </w:lvl>
  </w:abstractNum>
  <w:num w:numId="1">
    <w:abstractNumId w:val="10"/>
  </w:num>
  <w:num w:numId="2">
    <w:abstractNumId w:val="6"/>
  </w:num>
  <w:num w:numId="3">
    <w:abstractNumId w:val="20"/>
  </w:num>
  <w:num w:numId="4">
    <w:abstractNumId w:val="4"/>
  </w:num>
  <w:num w:numId="5">
    <w:abstractNumId w:val="3"/>
  </w:num>
  <w:num w:numId="6">
    <w:abstractNumId w:val="12"/>
  </w:num>
  <w:num w:numId="7">
    <w:abstractNumId w:val="15"/>
  </w:num>
  <w:num w:numId="8">
    <w:abstractNumId w:val="23"/>
  </w:num>
  <w:num w:numId="9">
    <w:abstractNumId w:val="11"/>
  </w:num>
  <w:num w:numId="10">
    <w:abstractNumId w:val="0"/>
  </w:num>
  <w:num w:numId="11">
    <w:abstractNumId w:val="16"/>
  </w:num>
  <w:num w:numId="12">
    <w:abstractNumId w:val="21"/>
  </w:num>
  <w:num w:numId="13">
    <w:abstractNumId w:val="5"/>
  </w:num>
  <w:num w:numId="14">
    <w:abstractNumId w:val="19"/>
  </w:num>
  <w:num w:numId="15">
    <w:abstractNumId w:val="9"/>
  </w:num>
  <w:num w:numId="16">
    <w:abstractNumId w:val="14"/>
  </w:num>
  <w:num w:numId="17">
    <w:abstractNumId w:val="8"/>
  </w:num>
  <w:num w:numId="18">
    <w:abstractNumId w:val="7"/>
  </w:num>
  <w:num w:numId="19">
    <w:abstractNumId w:val="1"/>
  </w:num>
  <w:num w:numId="20">
    <w:abstractNumId w:val="18"/>
  </w:num>
  <w:num w:numId="21">
    <w:abstractNumId w:val="22"/>
  </w:num>
  <w:num w:numId="22">
    <w:abstractNumId w:val="13"/>
  </w:num>
  <w:num w:numId="23">
    <w:abstractNumId w:val="17"/>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520211"/>
    <w:rsid w:val="572352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qFormat="1" w:unhideWhenUsed="0" w:uiPriority="1" w:semiHidden="0" w:name="toc 3"/>
    <w:lsdException w:qFormat="1" w:unhideWhenUsed="0" w:uiPriority="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949" w:hanging="721"/>
      <w:outlineLvl w:val="1"/>
    </w:pPr>
    <w:rPr>
      <w:rFonts w:ascii="黑体" w:hAnsi="黑体" w:eastAsia="黑体" w:cs="黑体"/>
      <w:sz w:val="36"/>
      <w:szCs w:val="36"/>
      <w:lang w:val="zh-CN" w:eastAsia="zh-CN" w:bidi="zh-CN"/>
    </w:rPr>
  </w:style>
  <w:style w:type="paragraph" w:styleId="3">
    <w:name w:val="heading 2"/>
    <w:basedOn w:val="1"/>
    <w:next w:val="1"/>
    <w:qFormat/>
    <w:uiPriority w:val="1"/>
    <w:pPr>
      <w:ind w:left="229"/>
      <w:outlineLvl w:val="2"/>
    </w:pPr>
    <w:rPr>
      <w:rFonts w:ascii="微软雅黑" w:hAnsi="微软雅黑" w:eastAsia="微软雅黑" w:cs="微软雅黑"/>
      <w:b/>
      <w:bCs/>
      <w:sz w:val="32"/>
      <w:szCs w:val="32"/>
      <w:lang w:val="zh-CN" w:eastAsia="zh-CN" w:bidi="zh-CN"/>
    </w:rPr>
  </w:style>
  <w:style w:type="paragraph" w:styleId="4">
    <w:name w:val="heading 3"/>
    <w:basedOn w:val="1"/>
    <w:next w:val="1"/>
    <w:qFormat/>
    <w:uiPriority w:val="1"/>
    <w:pPr>
      <w:ind w:left="229" w:firstLine="640"/>
      <w:outlineLvl w:val="3"/>
    </w:pPr>
    <w:rPr>
      <w:rFonts w:ascii="宋体" w:hAnsi="宋体" w:eastAsia="宋体" w:cs="宋体"/>
      <w:sz w:val="32"/>
      <w:szCs w:val="32"/>
      <w:lang w:val="zh-CN" w:eastAsia="zh-CN" w:bidi="zh-CN"/>
    </w:rPr>
  </w:style>
  <w:style w:type="character" w:default="1" w:styleId="11">
    <w:name w:val="Default Paragraph Font"/>
    <w:semiHidden/>
    <w:unhideWhenUsed/>
    <w:uiPriority w:val="1"/>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5">
    <w:name w:val="Body Text"/>
    <w:basedOn w:val="1"/>
    <w:qFormat/>
    <w:uiPriority w:val="1"/>
    <w:rPr>
      <w:rFonts w:ascii="宋体" w:hAnsi="宋体" w:eastAsia="宋体" w:cs="宋体"/>
      <w:sz w:val="28"/>
      <w:szCs w:val="28"/>
      <w:lang w:val="zh-CN" w:eastAsia="zh-CN" w:bidi="zh-CN"/>
    </w:rPr>
  </w:style>
  <w:style w:type="paragraph" w:styleId="6">
    <w:name w:val="toc 3"/>
    <w:basedOn w:val="1"/>
    <w:next w:val="1"/>
    <w:qFormat/>
    <w:uiPriority w:val="1"/>
    <w:pPr>
      <w:spacing w:before="84"/>
      <w:ind w:left="718" w:hanging="490"/>
    </w:pPr>
    <w:rPr>
      <w:rFonts w:ascii="微软雅黑" w:hAnsi="微软雅黑" w:eastAsia="微软雅黑" w:cs="微软雅黑"/>
      <w:b/>
      <w:bCs/>
      <w:sz w:val="28"/>
      <w:szCs w:val="28"/>
      <w:lang w:val="zh-CN" w:eastAsia="zh-CN" w:bidi="zh-CN"/>
    </w:rPr>
  </w:style>
  <w:style w:type="paragraph" w:styleId="7">
    <w:name w:val="toc 1"/>
    <w:basedOn w:val="1"/>
    <w:next w:val="1"/>
    <w:qFormat/>
    <w:uiPriority w:val="1"/>
    <w:pPr>
      <w:spacing w:before="84"/>
      <w:ind w:left="718" w:right="1035" w:hanging="719"/>
      <w:jc w:val="right"/>
    </w:pPr>
    <w:rPr>
      <w:rFonts w:ascii="微软雅黑" w:hAnsi="微软雅黑" w:eastAsia="微软雅黑" w:cs="微软雅黑"/>
      <w:b/>
      <w:bCs/>
      <w:sz w:val="28"/>
      <w:szCs w:val="28"/>
      <w:lang w:val="zh-CN" w:eastAsia="zh-CN" w:bidi="zh-CN"/>
    </w:rPr>
  </w:style>
  <w:style w:type="paragraph" w:styleId="8">
    <w:name w:val="toc 4"/>
    <w:basedOn w:val="1"/>
    <w:next w:val="1"/>
    <w:qFormat/>
    <w:uiPriority w:val="1"/>
    <w:pPr>
      <w:spacing w:before="122"/>
      <w:ind w:left="1011" w:hanging="572"/>
    </w:pPr>
    <w:rPr>
      <w:rFonts w:ascii="宋体" w:hAnsi="宋体" w:eastAsia="宋体" w:cs="宋体"/>
      <w:sz w:val="28"/>
      <w:szCs w:val="28"/>
      <w:lang w:val="zh-CN" w:eastAsia="zh-CN" w:bidi="zh-CN"/>
    </w:rPr>
  </w:style>
  <w:style w:type="paragraph" w:styleId="9">
    <w:name w:val="toc 2"/>
    <w:basedOn w:val="1"/>
    <w:next w:val="1"/>
    <w:qFormat/>
    <w:uiPriority w:val="1"/>
    <w:pPr>
      <w:spacing w:before="121"/>
      <w:ind w:left="1489" w:right="1034" w:hanging="1490"/>
      <w:jc w:val="right"/>
    </w:pPr>
    <w:rPr>
      <w:rFonts w:ascii="宋体" w:hAnsi="宋体" w:eastAsia="宋体" w:cs="宋体"/>
      <w:sz w:val="28"/>
      <w:szCs w:val="28"/>
      <w:lang w:val="zh-CN" w:eastAsia="zh-CN" w:bidi="zh-CN"/>
    </w:rPr>
  </w:style>
  <w:style w:type="table" w:customStyle="1" w:styleId="12">
    <w:name w:val="Table Normal"/>
    <w:semiHidden/>
    <w:unhideWhenUsed/>
    <w:qFormat/>
    <w:uiPriority w:val="2"/>
    <w:tblPr>
      <w:tblLayout w:type="fixed"/>
      <w:tblCellMar>
        <w:top w:w="0" w:type="dxa"/>
        <w:left w:w="0" w:type="dxa"/>
        <w:bottom w:w="0" w:type="dxa"/>
        <w:right w:w="0" w:type="dxa"/>
      </w:tblCellMar>
    </w:tblPr>
  </w:style>
  <w:style w:type="paragraph" w:styleId="13">
    <w:name w:val="List Paragraph"/>
    <w:basedOn w:val="1"/>
    <w:qFormat/>
    <w:uiPriority w:val="1"/>
    <w:pPr>
      <w:ind w:left="1681" w:hanging="1453"/>
    </w:pPr>
    <w:rPr>
      <w:rFonts w:ascii="宋体" w:hAnsi="宋体" w:eastAsia="宋体" w:cs="宋体"/>
      <w:lang w:val="zh-CN" w:eastAsia="zh-CN" w:bidi="zh-CN"/>
    </w:rPr>
  </w:style>
  <w:style w:type="paragraph" w:customStyle="1" w:styleId="14">
    <w:name w:val="Table Paragraph"/>
    <w:basedOn w:val="1"/>
    <w:qFormat/>
    <w:uiPriority w:val="1"/>
    <w:pPr>
      <w:spacing w:before="176"/>
      <w:jc w:val="center"/>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2019-08-06T01:07:00Z</dcterms:created>
  <dc:creator>陆翔〖副局长办公室（302）〗</dc:creator>
  <cp:lastModifiedBy>吴雪</cp:lastModifiedBy>
  <dcterms:modified xsi:type="dcterms:W3CDTF">2019-08-06T01:09:30Z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2019-01-23T00:00:00Z</vt:filetime>
  </property>
  <property fmtid="{D5CDD505-2E9C-101B-9397-08002B2CF9AE}" pid="3" name="Creator">
    <vt:lpwstr>Microsoft? Office Word 2007</vt:lpwstr>
  </property>
  <property fmtid="{D5CDD505-2E9C-101B-9397-08002B2CF9AE}" pid="4" name="LastSaved">
    <vt:filetime>2019-08-06T00:00:00Z</vt:filetime>
  </property>
  <property fmtid="{D5CDD505-2E9C-101B-9397-08002B2CF9AE}" pid="5" name="KSOProductBuildVer">
    <vt:lpwstr>2052-11.1.0.8894</vt:lpwstr>
  </property>
</Properties>
</file>